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DAF" w:rsidRPr="00652825" w:rsidRDefault="005A6E2F" w:rsidP="00573FD3">
      <w:pPr>
        <w:pStyle w:val="Tytu"/>
        <w:tabs>
          <w:tab w:val="left" w:pos="851"/>
        </w:tabs>
        <w:spacing w:line="360" w:lineRule="auto"/>
        <w:rPr>
          <w:b/>
          <w:bCs/>
          <w:color w:val="215868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8752" behindDoc="1" locked="0" layoutInCell="1" allowOverlap="1" wp14:anchorId="35DAE8F3" wp14:editId="2A278C7E">
            <wp:simplePos x="0" y="0"/>
            <wp:positionH relativeFrom="column">
              <wp:posOffset>4574540</wp:posOffset>
            </wp:positionH>
            <wp:positionV relativeFrom="paragraph">
              <wp:posOffset>-351155</wp:posOffset>
            </wp:positionV>
            <wp:extent cx="2028825" cy="2619375"/>
            <wp:effectExtent l="0" t="0" r="9525" b="9525"/>
            <wp:wrapTight wrapText="bothSides">
              <wp:wrapPolygon edited="0">
                <wp:start x="10952" y="0"/>
                <wp:lineTo x="6896" y="157"/>
                <wp:lineTo x="2839" y="1571"/>
                <wp:lineTo x="2839" y="2671"/>
                <wp:lineTo x="1623" y="3613"/>
                <wp:lineTo x="1217" y="4241"/>
                <wp:lineTo x="1420" y="5184"/>
                <wp:lineTo x="2637" y="7697"/>
                <wp:lineTo x="1623" y="8326"/>
                <wp:lineTo x="811" y="9425"/>
                <wp:lineTo x="1420" y="12724"/>
                <wp:lineTo x="406" y="16809"/>
                <wp:lineTo x="0" y="20265"/>
                <wp:lineTo x="0" y="21521"/>
                <wp:lineTo x="1014" y="21521"/>
                <wp:lineTo x="15211" y="21364"/>
                <wp:lineTo x="21499" y="21050"/>
                <wp:lineTo x="20687" y="12724"/>
                <wp:lineTo x="19673" y="10211"/>
                <wp:lineTo x="20282" y="7697"/>
                <wp:lineTo x="20079" y="2199"/>
                <wp:lineTo x="14400" y="471"/>
                <wp:lineTo x="12372" y="0"/>
                <wp:lineTo x="10952" y="0"/>
              </wp:wrapPolygon>
            </wp:wrapTight>
            <wp:docPr id="6" name="Obraz 6" descr="C:\Users\Ania\AppData\Local\Microsoft\Windows\Temporary Internet Files\Content.IE5\AKSHKWQ7\MC90023116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Ania\AppData\Local\Microsoft\Windows\Temporary Internet Files\Content.IE5\AKSHKWQ7\MC900231161[1].wm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261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5DAF" w:rsidRPr="00652825">
        <w:rPr>
          <w:b/>
          <w:bCs/>
          <w:color w:val="215868"/>
          <w:sz w:val="36"/>
          <w:szCs w:val="36"/>
        </w:rPr>
        <w:t>Zadanie</w:t>
      </w:r>
    </w:p>
    <w:p w:rsidR="004C5DAF" w:rsidRDefault="004C5DAF" w:rsidP="00C123B1">
      <w:pPr>
        <w:rPr>
          <w:rFonts w:ascii="Cambria" w:hAnsi="Cambria" w:cs="Cambria"/>
          <w:lang w:eastAsia="pl-PL"/>
        </w:rPr>
      </w:pPr>
    </w:p>
    <w:p w:rsidR="005A6E2F" w:rsidRDefault="005A6E2F" w:rsidP="00C123B1">
      <w:pPr>
        <w:rPr>
          <w:rFonts w:ascii="Cambria" w:hAnsi="Cambria" w:cs="Cambria"/>
          <w:lang w:eastAsia="pl-PL"/>
        </w:rPr>
      </w:pPr>
    </w:p>
    <w:p w:rsidR="005A6E2F" w:rsidRDefault="005A6E2F" w:rsidP="005A6E2F">
      <w:pPr>
        <w:spacing w:line="480" w:lineRule="auto"/>
        <w:ind w:left="567" w:right="567"/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</w:pPr>
      <w:r w:rsidRPr="005A6E2F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 xml:space="preserve">Za bilety wstępu </w:t>
      </w:r>
      <w:r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 xml:space="preserve">do katedry Sagrada Familia </w:t>
      </w:r>
      <w:r w:rsidRPr="005A6E2F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 xml:space="preserve">grupa turystów zapłaciła </w:t>
      </w:r>
      <w:r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8</w:t>
      </w:r>
      <w:r w:rsidRPr="005A6E2F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 xml:space="preserve">50 zł. Dorośli płacili po </w:t>
      </w:r>
      <w:r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52</w:t>
      </w:r>
      <w:r w:rsidRPr="005A6E2F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 xml:space="preserve"> zł, a dzieci po </w:t>
      </w:r>
      <w:r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23</w:t>
      </w:r>
      <w:r w:rsidRPr="005A6E2F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 xml:space="preserve"> zł za bilet. </w:t>
      </w:r>
    </w:p>
    <w:p w:rsidR="004C5DAF" w:rsidRDefault="005A6E2F" w:rsidP="005A6E2F">
      <w:pPr>
        <w:spacing w:line="480" w:lineRule="auto"/>
        <w:ind w:left="567" w:right="567"/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</w:pPr>
      <w:r w:rsidRPr="005A6E2F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Ilu dorosłych, a ile dzieci było w tej grupie, jeżeli dorosłych było o 10 więcej niż dzieci.</w:t>
      </w:r>
    </w:p>
    <w:p w:rsidR="005A6E2F" w:rsidRDefault="005A6E2F" w:rsidP="0090720A">
      <w:pPr>
        <w:spacing w:line="480" w:lineRule="auto"/>
        <w:ind w:left="990"/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</w:pPr>
    </w:p>
    <w:tbl>
      <w:tblPr>
        <w:tblStyle w:val="Jasnasiatkaakcent4"/>
        <w:tblW w:w="0" w:type="auto"/>
        <w:jc w:val="center"/>
        <w:tblInd w:w="-119" w:type="dxa"/>
        <w:tblLook w:val="04A0" w:firstRow="1" w:lastRow="0" w:firstColumn="1" w:lastColumn="0" w:noHBand="0" w:noVBand="1"/>
      </w:tblPr>
      <w:tblGrid>
        <w:gridCol w:w="2572"/>
        <w:gridCol w:w="3261"/>
      </w:tblGrid>
      <w:tr w:rsidR="005A6E2F" w:rsidTr="00955E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2" w:type="dxa"/>
            <w:vAlign w:val="center"/>
          </w:tcPr>
          <w:p w:rsidR="005A6E2F" w:rsidRDefault="005A6E2F" w:rsidP="00955E50">
            <w:pPr>
              <w:spacing w:after="0" w:line="360" w:lineRule="auto"/>
              <w:rPr>
                <w:rFonts w:ascii="Cambria" w:hAnsi="Cambria" w:cs="Cambria"/>
                <w:noProof/>
                <w:color w:val="215868"/>
                <w:kern w:val="28"/>
                <w:sz w:val="32"/>
                <w:szCs w:val="32"/>
                <w:lang w:eastAsia="pl-PL"/>
              </w:rPr>
            </w:pPr>
          </w:p>
        </w:tc>
        <w:tc>
          <w:tcPr>
            <w:tcW w:w="3261" w:type="dxa"/>
            <w:vAlign w:val="center"/>
          </w:tcPr>
          <w:p w:rsidR="005A6E2F" w:rsidRDefault="005A6E2F" w:rsidP="00955E50">
            <w:pPr>
              <w:spacing w:after="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Cambria"/>
                <w:noProof/>
                <w:color w:val="215868"/>
                <w:kern w:val="28"/>
                <w:sz w:val="32"/>
                <w:szCs w:val="32"/>
                <w:lang w:eastAsia="pl-PL"/>
              </w:rPr>
            </w:pPr>
          </w:p>
        </w:tc>
      </w:tr>
      <w:tr w:rsidR="005A6E2F" w:rsidTr="00955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2" w:type="dxa"/>
            <w:vAlign w:val="center"/>
          </w:tcPr>
          <w:p w:rsidR="005A6E2F" w:rsidRPr="006C6440" w:rsidRDefault="005A6E2F" w:rsidP="00955E50">
            <w:pPr>
              <w:spacing w:after="0" w:line="360" w:lineRule="auto"/>
              <w:rPr>
                <w:rFonts w:ascii="Cambria" w:hAnsi="Cambria" w:cs="Cambria"/>
                <w:b w:val="0"/>
                <w:noProof/>
                <w:color w:val="215868"/>
                <w:kern w:val="28"/>
                <w:sz w:val="32"/>
                <w:szCs w:val="32"/>
                <w:lang w:eastAsia="pl-PL"/>
              </w:rPr>
            </w:pPr>
            <w:bookmarkStart w:id="0" w:name="_GoBack"/>
            <w:bookmarkEnd w:id="0"/>
          </w:p>
        </w:tc>
        <w:tc>
          <w:tcPr>
            <w:tcW w:w="3261" w:type="dxa"/>
            <w:vAlign w:val="center"/>
          </w:tcPr>
          <w:p w:rsidR="005A6E2F" w:rsidRDefault="005A6E2F" w:rsidP="00955E50">
            <w:pPr>
              <w:spacing w:after="0"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 w:cs="Cambria"/>
                <w:noProof/>
                <w:color w:val="215868"/>
                <w:kern w:val="28"/>
                <w:sz w:val="32"/>
                <w:szCs w:val="32"/>
                <w:lang w:eastAsia="pl-PL"/>
              </w:rPr>
            </w:pPr>
          </w:p>
        </w:tc>
      </w:tr>
      <w:tr w:rsidR="005A6E2F" w:rsidTr="00955E5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2" w:type="dxa"/>
            <w:vAlign w:val="center"/>
          </w:tcPr>
          <w:p w:rsidR="005A6E2F" w:rsidRPr="006C6440" w:rsidRDefault="005A6E2F" w:rsidP="00955E50">
            <w:pPr>
              <w:spacing w:after="0" w:line="360" w:lineRule="auto"/>
              <w:rPr>
                <w:rFonts w:ascii="Cambria" w:hAnsi="Cambria" w:cs="Cambria"/>
                <w:b w:val="0"/>
                <w:noProof/>
                <w:color w:val="215868"/>
                <w:kern w:val="28"/>
                <w:sz w:val="32"/>
                <w:szCs w:val="32"/>
                <w:lang w:eastAsia="pl-PL"/>
              </w:rPr>
            </w:pPr>
          </w:p>
        </w:tc>
        <w:tc>
          <w:tcPr>
            <w:tcW w:w="3261" w:type="dxa"/>
            <w:vAlign w:val="center"/>
          </w:tcPr>
          <w:p w:rsidR="005A6E2F" w:rsidRDefault="005A6E2F" w:rsidP="00955E50">
            <w:pPr>
              <w:spacing w:after="0"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mbria" w:hAnsi="Cambria" w:cs="Cambria"/>
                <w:noProof/>
                <w:color w:val="215868"/>
                <w:kern w:val="28"/>
                <w:sz w:val="32"/>
                <w:szCs w:val="32"/>
                <w:lang w:eastAsia="pl-PL"/>
              </w:rPr>
            </w:pPr>
          </w:p>
        </w:tc>
      </w:tr>
      <w:tr w:rsidR="005A6E2F" w:rsidTr="00955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2" w:type="dxa"/>
            <w:vAlign w:val="center"/>
          </w:tcPr>
          <w:p w:rsidR="005A6E2F" w:rsidRPr="006C6440" w:rsidRDefault="005A6E2F" w:rsidP="00955E50">
            <w:pPr>
              <w:spacing w:after="0" w:line="360" w:lineRule="auto"/>
              <w:rPr>
                <w:rFonts w:ascii="Cambria" w:hAnsi="Cambria" w:cs="Cambria"/>
                <w:b w:val="0"/>
                <w:noProof/>
                <w:color w:val="215868"/>
                <w:kern w:val="28"/>
                <w:sz w:val="32"/>
                <w:szCs w:val="32"/>
                <w:lang w:eastAsia="pl-PL"/>
              </w:rPr>
            </w:pPr>
          </w:p>
        </w:tc>
        <w:tc>
          <w:tcPr>
            <w:tcW w:w="3261" w:type="dxa"/>
            <w:vAlign w:val="center"/>
          </w:tcPr>
          <w:p w:rsidR="005A6E2F" w:rsidRDefault="005A6E2F" w:rsidP="00955E50">
            <w:pPr>
              <w:spacing w:after="0"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 w:cs="Cambria"/>
                <w:noProof/>
                <w:color w:val="215868"/>
                <w:kern w:val="28"/>
                <w:sz w:val="32"/>
                <w:szCs w:val="32"/>
                <w:lang w:eastAsia="pl-PL"/>
              </w:rPr>
            </w:pPr>
          </w:p>
        </w:tc>
      </w:tr>
      <w:tr w:rsidR="005A6E2F" w:rsidTr="00955E5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5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2" w:type="dxa"/>
            <w:vAlign w:val="center"/>
          </w:tcPr>
          <w:p w:rsidR="005A6E2F" w:rsidRPr="006C6440" w:rsidRDefault="005A6E2F" w:rsidP="00955E50">
            <w:pPr>
              <w:spacing w:after="0" w:line="360" w:lineRule="auto"/>
              <w:rPr>
                <w:rFonts w:ascii="Cambria" w:hAnsi="Cambria" w:cs="Cambria"/>
                <w:b w:val="0"/>
                <w:noProof/>
                <w:color w:val="215868"/>
                <w:kern w:val="28"/>
                <w:sz w:val="32"/>
                <w:szCs w:val="32"/>
                <w:lang w:eastAsia="pl-PL"/>
              </w:rPr>
            </w:pPr>
          </w:p>
        </w:tc>
        <w:tc>
          <w:tcPr>
            <w:tcW w:w="3261" w:type="dxa"/>
            <w:vAlign w:val="center"/>
          </w:tcPr>
          <w:p w:rsidR="005A6E2F" w:rsidRDefault="005A6E2F" w:rsidP="00955E50">
            <w:pPr>
              <w:spacing w:after="0"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mbria" w:hAnsi="Cambria" w:cs="Cambria"/>
                <w:noProof/>
                <w:color w:val="215868"/>
                <w:kern w:val="28"/>
                <w:sz w:val="32"/>
                <w:szCs w:val="32"/>
                <w:lang w:eastAsia="pl-PL"/>
              </w:rPr>
            </w:pPr>
          </w:p>
        </w:tc>
      </w:tr>
      <w:tr w:rsidR="005A6E2F" w:rsidTr="00955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2" w:type="dxa"/>
            <w:vAlign w:val="center"/>
          </w:tcPr>
          <w:p w:rsidR="005A6E2F" w:rsidRPr="006C6440" w:rsidRDefault="005A6E2F" w:rsidP="00955E50">
            <w:pPr>
              <w:spacing w:after="0" w:line="360" w:lineRule="auto"/>
              <w:rPr>
                <w:rFonts w:ascii="Cambria" w:hAnsi="Cambria" w:cs="Cambria"/>
                <w:b w:val="0"/>
                <w:noProof/>
                <w:color w:val="215868"/>
                <w:kern w:val="28"/>
                <w:sz w:val="32"/>
                <w:szCs w:val="32"/>
                <w:lang w:eastAsia="pl-PL"/>
              </w:rPr>
            </w:pPr>
          </w:p>
        </w:tc>
        <w:tc>
          <w:tcPr>
            <w:tcW w:w="3261" w:type="dxa"/>
            <w:vAlign w:val="center"/>
          </w:tcPr>
          <w:p w:rsidR="005A6E2F" w:rsidRDefault="005A6E2F" w:rsidP="00955E50">
            <w:pPr>
              <w:spacing w:after="0"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 w:cs="Cambria"/>
                <w:noProof/>
                <w:color w:val="215868"/>
                <w:kern w:val="28"/>
                <w:sz w:val="32"/>
                <w:szCs w:val="32"/>
                <w:lang w:eastAsia="pl-PL"/>
              </w:rPr>
            </w:pPr>
          </w:p>
        </w:tc>
      </w:tr>
      <w:tr w:rsidR="005A6E2F" w:rsidTr="00955E5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5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2" w:type="dxa"/>
            <w:vAlign w:val="center"/>
          </w:tcPr>
          <w:p w:rsidR="005A6E2F" w:rsidRPr="006C6440" w:rsidRDefault="005A6E2F" w:rsidP="00955E50">
            <w:pPr>
              <w:spacing w:after="0" w:line="360" w:lineRule="auto"/>
              <w:rPr>
                <w:rFonts w:ascii="Cambria" w:hAnsi="Cambria" w:cs="Cambria"/>
                <w:b w:val="0"/>
                <w:noProof/>
                <w:color w:val="215868"/>
                <w:kern w:val="28"/>
                <w:sz w:val="32"/>
                <w:szCs w:val="32"/>
                <w:lang w:eastAsia="pl-PL"/>
              </w:rPr>
            </w:pPr>
          </w:p>
        </w:tc>
        <w:tc>
          <w:tcPr>
            <w:tcW w:w="3261" w:type="dxa"/>
            <w:vAlign w:val="center"/>
          </w:tcPr>
          <w:p w:rsidR="005A6E2F" w:rsidRDefault="005A6E2F" w:rsidP="00955E50">
            <w:pPr>
              <w:spacing w:after="0"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mbria" w:hAnsi="Cambria" w:cs="Cambria"/>
                <w:noProof/>
                <w:color w:val="215868"/>
                <w:kern w:val="28"/>
                <w:sz w:val="32"/>
                <w:szCs w:val="32"/>
                <w:lang w:eastAsia="pl-PL"/>
              </w:rPr>
            </w:pPr>
          </w:p>
        </w:tc>
      </w:tr>
      <w:tr w:rsidR="005A6E2F" w:rsidTr="00955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2" w:type="dxa"/>
            <w:vAlign w:val="center"/>
          </w:tcPr>
          <w:p w:rsidR="005A6E2F" w:rsidRPr="006C6440" w:rsidRDefault="005A6E2F" w:rsidP="00955E50">
            <w:pPr>
              <w:spacing w:after="0" w:line="360" w:lineRule="auto"/>
              <w:rPr>
                <w:rFonts w:ascii="Cambria" w:hAnsi="Cambria" w:cs="Cambria"/>
                <w:b w:val="0"/>
                <w:noProof/>
                <w:color w:val="215868"/>
                <w:kern w:val="28"/>
                <w:sz w:val="32"/>
                <w:szCs w:val="32"/>
                <w:lang w:eastAsia="pl-PL"/>
              </w:rPr>
            </w:pPr>
          </w:p>
        </w:tc>
        <w:tc>
          <w:tcPr>
            <w:tcW w:w="3261" w:type="dxa"/>
            <w:vAlign w:val="center"/>
          </w:tcPr>
          <w:p w:rsidR="005A6E2F" w:rsidRDefault="005A6E2F" w:rsidP="00955E50">
            <w:pPr>
              <w:spacing w:after="0"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 w:cs="Cambria"/>
                <w:noProof/>
                <w:color w:val="215868"/>
                <w:kern w:val="28"/>
                <w:sz w:val="32"/>
                <w:szCs w:val="32"/>
                <w:lang w:eastAsia="pl-PL"/>
              </w:rPr>
            </w:pPr>
          </w:p>
        </w:tc>
      </w:tr>
      <w:tr w:rsidR="005A6E2F" w:rsidTr="00955E5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5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2" w:type="dxa"/>
            <w:vAlign w:val="center"/>
          </w:tcPr>
          <w:p w:rsidR="005A6E2F" w:rsidRPr="006C6440" w:rsidRDefault="005A6E2F" w:rsidP="00955E50">
            <w:pPr>
              <w:spacing w:after="0" w:line="360" w:lineRule="auto"/>
              <w:rPr>
                <w:rFonts w:ascii="Cambria" w:hAnsi="Cambria" w:cs="Cambria"/>
                <w:b w:val="0"/>
                <w:noProof/>
                <w:color w:val="215868"/>
                <w:kern w:val="28"/>
                <w:sz w:val="32"/>
                <w:szCs w:val="32"/>
                <w:lang w:eastAsia="pl-PL"/>
              </w:rPr>
            </w:pPr>
          </w:p>
        </w:tc>
        <w:tc>
          <w:tcPr>
            <w:tcW w:w="3261" w:type="dxa"/>
            <w:vAlign w:val="center"/>
          </w:tcPr>
          <w:p w:rsidR="005A6E2F" w:rsidRDefault="005A6E2F" w:rsidP="00955E50">
            <w:pPr>
              <w:spacing w:after="0"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mbria" w:hAnsi="Cambria" w:cs="Cambria"/>
                <w:noProof/>
                <w:color w:val="215868"/>
                <w:kern w:val="28"/>
                <w:sz w:val="32"/>
                <w:szCs w:val="32"/>
                <w:lang w:eastAsia="pl-PL"/>
              </w:rPr>
            </w:pPr>
          </w:p>
        </w:tc>
      </w:tr>
      <w:tr w:rsidR="005A6E2F" w:rsidTr="00955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2" w:type="dxa"/>
            <w:vAlign w:val="center"/>
          </w:tcPr>
          <w:p w:rsidR="005A6E2F" w:rsidRPr="006C6440" w:rsidRDefault="005A6E2F" w:rsidP="00955E50">
            <w:pPr>
              <w:spacing w:after="0" w:line="360" w:lineRule="auto"/>
              <w:rPr>
                <w:rFonts w:ascii="Cambria" w:hAnsi="Cambria" w:cs="Cambria"/>
                <w:b w:val="0"/>
                <w:noProof/>
                <w:color w:val="215868"/>
                <w:kern w:val="28"/>
                <w:sz w:val="32"/>
                <w:szCs w:val="32"/>
                <w:lang w:eastAsia="pl-PL"/>
              </w:rPr>
            </w:pPr>
          </w:p>
        </w:tc>
        <w:tc>
          <w:tcPr>
            <w:tcW w:w="3261" w:type="dxa"/>
            <w:vAlign w:val="center"/>
          </w:tcPr>
          <w:p w:rsidR="005A6E2F" w:rsidRDefault="005A6E2F" w:rsidP="00955E50">
            <w:pPr>
              <w:spacing w:after="0"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 w:cs="Cambria"/>
                <w:noProof/>
                <w:color w:val="215868"/>
                <w:kern w:val="28"/>
                <w:sz w:val="32"/>
                <w:szCs w:val="32"/>
                <w:lang w:eastAsia="pl-PL"/>
              </w:rPr>
            </w:pPr>
          </w:p>
        </w:tc>
      </w:tr>
      <w:tr w:rsidR="005A6E2F" w:rsidTr="00955E5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5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33" w:type="dxa"/>
            <w:gridSpan w:val="2"/>
            <w:vAlign w:val="center"/>
          </w:tcPr>
          <w:p w:rsidR="005A6E2F" w:rsidRDefault="005A6E2F" w:rsidP="00955E50">
            <w:pPr>
              <w:spacing w:after="0" w:line="360" w:lineRule="auto"/>
              <w:rPr>
                <w:rFonts w:ascii="Cambria" w:hAnsi="Cambria" w:cs="Cambria"/>
                <w:noProof/>
                <w:color w:val="215868"/>
                <w:kern w:val="28"/>
                <w:sz w:val="32"/>
                <w:szCs w:val="32"/>
                <w:lang w:eastAsia="pl-PL"/>
              </w:rPr>
            </w:pPr>
          </w:p>
        </w:tc>
      </w:tr>
      <w:tr w:rsidR="005A6E2F" w:rsidTr="00955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33" w:type="dxa"/>
            <w:gridSpan w:val="2"/>
            <w:vAlign w:val="center"/>
          </w:tcPr>
          <w:p w:rsidR="005A6E2F" w:rsidRPr="006C6440" w:rsidRDefault="005A6E2F" w:rsidP="00955E50">
            <w:pPr>
              <w:spacing w:after="0" w:line="360" w:lineRule="auto"/>
              <w:jc w:val="center"/>
              <w:rPr>
                <w:rFonts w:ascii="Cambria" w:hAnsi="Cambria" w:cs="Cambria"/>
                <w:b w:val="0"/>
                <w:noProof/>
                <w:color w:val="215868"/>
                <w:kern w:val="28"/>
                <w:sz w:val="24"/>
                <w:szCs w:val="24"/>
                <w:lang w:eastAsia="pl-PL"/>
              </w:rPr>
            </w:pPr>
            <w:r w:rsidRPr="006C6440">
              <w:rPr>
                <w:rFonts w:ascii="Cambria" w:hAnsi="Cambria" w:cs="Cambria"/>
                <w:b w:val="0"/>
                <w:noProof/>
                <w:color w:val="215868"/>
                <w:kern w:val="28"/>
                <w:sz w:val="24"/>
                <w:szCs w:val="24"/>
                <w:lang w:eastAsia="pl-PL"/>
              </w:rPr>
              <w:t>wpisz równianie</w:t>
            </w:r>
          </w:p>
        </w:tc>
      </w:tr>
    </w:tbl>
    <w:p w:rsidR="004C5DAF" w:rsidRDefault="004C5DAF" w:rsidP="00F62F5F">
      <w:pPr>
        <w:spacing w:line="480" w:lineRule="auto"/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</w:p>
    <w:sectPr w:rsidR="004C5DAF" w:rsidSect="001400E4">
      <w:headerReference w:type="default" r:id="rId10"/>
      <w:footerReference w:type="default" r:id="rId11"/>
      <w:pgSz w:w="11907" w:h="16839" w:code="9"/>
      <w:pgMar w:top="993" w:right="1134" w:bottom="851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3BAE" w:rsidRDefault="009F3BAE">
      <w:pPr>
        <w:spacing w:after="0" w:line="240" w:lineRule="auto"/>
      </w:pPr>
      <w:r>
        <w:separator/>
      </w:r>
    </w:p>
  </w:endnote>
  <w:endnote w:type="continuationSeparator" w:id="0">
    <w:p w:rsidR="009F3BAE" w:rsidRDefault="009F3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DAF" w:rsidRDefault="00F75696">
    <w:pPr>
      <w:pStyle w:val="Stopka"/>
    </w:pPr>
    <w:r>
      <w:rPr>
        <w:noProof/>
      </w:rPr>
      <mc:AlternateContent>
        <mc:Choice Requires="wpg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margin">
                <wp:posOffset>6288405</wp:posOffset>
              </wp:positionH>
              <wp:positionV relativeFrom="page">
                <wp:posOffset>9972040</wp:posOffset>
              </wp:positionV>
              <wp:extent cx="436880" cy="716915"/>
              <wp:effectExtent l="11430" t="8890" r="8890" b="7620"/>
              <wp:wrapNone/>
              <wp:docPr id="1" name="Grupa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2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C5DAF" w:rsidRPr="00FA0416" w:rsidRDefault="004C5DAF">
                            <w:pPr>
                              <w:pStyle w:val="Stopka"/>
                              <w:jc w:val="center"/>
                              <w:rPr>
                                <w:color w:val="FFFFFF"/>
                                <w:sz w:val="16"/>
                                <w:szCs w:val="16"/>
                              </w:rPr>
                            </w:pPr>
                            <w:r w:rsidRPr="00FA0416">
                              <w:rPr>
                                <w:color w:val="FFFFFF"/>
                              </w:rPr>
                              <w:fldChar w:fldCharType="begin"/>
                            </w:r>
                            <w:r w:rsidRPr="00FA0416">
                              <w:rPr>
                                <w:color w:val="FFFFFF"/>
                              </w:rPr>
                              <w:instrText>PAGE    \* MERGEFORMAT</w:instrText>
                            </w:r>
                            <w:r w:rsidRPr="00FA0416">
                              <w:rPr>
                                <w:color w:val="FFFFFF"/>
                              </w:rPr>
                              <w:fldChar w:fldCharType="separate"/>
                            </w:r>
                            <w:r w:rsidR="008D05E0" w:rsidRPr="008D05E0">
                              <w:rPr>
                                <w:noProof/>
                                <w:color w:val="FFFFFF"/>
                                <w:sz w:val="16"/>
                                <w:szCs w:val="16"/>
                              </w:rPr>
                              <w:t>1</w:t>
                            </w:r>
                            <w:r w:rsidRPr="00FA0416">
                              <w:rPr>
                                <w:color w:val="FFFFFF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80" o:spid="_x0000_s1028" style="position:absolute;margin-left:495.15pt;margin-top:785.2pt;width:34.4pt;height:56.45pt;z-index:251657728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9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O+9esMAAADaAAAADwAAAGRycy9kb3ducmV2LnhtbESPzWrDMBCE74W8g9hAb7XcQJviWg6l&#10;UPClhMRJz4u1tZ1YK2PJP83TV4FAjsPMfMOkm9m0YqTeNZYVPEcxCOLS6oYrBYfi6+kNhPPIGlvL&#10;pOCPHGyyxUOKibYT72jc+0oECLsEFdTed4mUrqzJoItsRxy8X9sb9EH2ldQ9TgFuWrmK41dpsOGw&#10;UGNHnzWV5/1gFLzka3NyebG7eFl8/4ztthuOUqnH5fzxDsLT7O/hWzvXClZwvRJugMz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jvvXrDAAAA2gAAAA8AAAAAAAAAAAAA&#10;AAAAoQIAAGRycy9kb3ducmV2LnhtbFBLBQYAAAAABAAEAPkAAACRAwAAAAA=&#10;" strokecolor="#7f7f7f"/>
              <v:rect id="Rectangle 78" o:spid="_x0000_s1030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2/lMUA&#10;AADaAAAADwAAAGRycy9kb3ducmV2LnhtbESPQWvCQBSE7wX/w/KE3urGCqWmriKxQqEXq6Lt7ZF9&#10;zcZk34bsNon/vlsQehxm5htmsRpsLTpqfelYwXSSgCDOnS65UHA8bB+eQfiArLF2TAqu5GG1HN0t&#10;MNWu5w/q9qEQEcI+RQUmhCaV0ueGLPqJa4ij9+1aiyHKtpC6xT7CbS0fk+RJWiw5LhhsKDOUV/sf&#10;q6Aym8vre3XNPvnUZedd6Odf551S9+Nh/QIi0BD+w7f2m1Ywg78r8Qb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Tb+UxQAAANoAAAAPAAAAAAAAAAAAAAAAAJgCAABkcnMv&#10;ZG93bnJldi54bWxQSwUGAAAAAAQABAD1AAAAigMAAAAA&#10;" filled="f" strokecolor="#7f7f7f">
                <v:textbox>
                  <w:txbxContent>
                    <w:p w:rsidR="004C5DAF" w:rsidRPr="00FA0416" w:rsidRDefault="004C5DAF">
                      <w:pPr>
                        <w:pStyle w:val="Stopka"/>
                        <w:jc w:val="center"/>
                        <w:rPr>
                          <w:color w:val="FFFFFF"/>
                          <w:sz w:val="16"/>
                          <w:szCs w:val="16"/>
                        </w:rPr>
                      </w:pPr>
                      <w:r w:rsidRPr="00FA0416">
                        <w:rPr>
                          <w:color w:val="FFFFFF"/>
                        </w:rPr>
                        <w:fldChar w:fldCharType="begin"/>
                      </w:r>
                      <w:r w:rsidRPr="00FA0416">
                        <w:rPr>
                          <w:color w:val="FFFFFF"/>
                        </w:rPr>
                        <w:instrText>PAGE    \* MERGEFORMAT</w:instrText>
                      </w:r>
                      <w:r w:rsidRPr="00FA0416">
                        <w:rPr>
                          <w:color w:val="FFFFFF"/>
                        </w:rPr>
                        <w:fldChar w:fldCharType="separate"/>
                      </w:r>
                      <w:r w:rsidR="008D05E0" w:rsidRPr="008D05E0">
                        <w:rPr>
                          <w:noProof/>
                          <w:color w:val="FFFFFF"/>
                          <w:sz w:val="16"/>
                          <w:szCs w:val="16"/>
                        </w:rPr>
                        <w:t>1</w:t>
                      </w:r>
                      <w:r w:rsidRPr="00FA0416">
                        <w:rPr>
                          <w:color w:val="FFFFFF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3BAE" w:rsidRDefault="009F3BAE">
      <w:pPr>
        <w:spacing w:after="0" w:line="240" w:lineRule="auto"/>
      </w:pPr>
      <w:r>
        <w:separator/>
      </w:r>
    </w:p>
  </w:footnote>
  <w:footnote w:type="continuationSeparator" w:id="0">
    <w:p w:rsidR="009F3BAE" w:rsidRDefault="009F3B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DAF" w:rsidRDefault="00F75696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6965315</wp:posOffset>
              </wp:positionH>
              <wp:positionV relativeFrom="page">
                <wp:posOffset>2940050</wp:posOffset>
              </wp:positionV>
              <wp:extent cx="409575" cy="4812030"/>
              <wp:effectExtent l="2540" t="0" r="0" b="1270"/>
              <wp:wrapNone/>
              <wp:docPr id="5" name="Pole tekstow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C5DAF" w:rsidRPr="002C4363" w:rsidRDefault="004C5DAF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F62F5F">
                            <w:rPr>
                              <w:rFonts w:ascii="Times New Roman" w:hAnsi="Times New Roman" w:cs="Times New Roman"/>
                              <w:color w:val="FFFFFF"/>
                              <w:sz w:val="24"/>
                              <w:szCs w:val="24"/>
                            </w:rPr>
                            <w:t>Rozwiązywanie równań z nawiasami</w:t>
                          </w:r>
                          <w:r w:rsidRPr="00FA0416">
                            <w:rPr>
                              <w:rFonts w:ascii="Times New Roman" w:hAnsi="Times New Roman" w:cs="Times New Roman"/>
                              <w:color w:val="FFFFFF"/>
                              <w:sz w:val="24"/>
                              <w:szCs w:val="24"/>
                            </w:rPr>
                            <w:t>.</w:t>
                          </w:r>
                          <w:r w:rsidRPr="00FA0416">
                            <w:rPr>
                              <w:color w:val="FFFFFF"/>
                            </w:rPr>
                            <w:t xml:space="preserve">  </w:t>
                          </w:r>
                          <w:r w:rsidRPr="005E12F5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III etap edukacyjny</w:t>
                          </w:r>
                        </w:p>
                        <w:p w:rsidR="004C5DAF" w:rsidRPr="002C4363" w:rsidRDefault="004C5DA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95" o:spid="_x0000_s1026" type="#_x0000_t202" style="position:absolute;margin-left:548.45pt;margin-top:231.5pt;width:32.25pt;height:378.9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" filled="f" fillcolor="#666" stroked="f" strokeweight=".5pt">
              <v:path arrowok="t"/>
              <v:textbox style="layout-flow:vertical;mso-layout-flow-alt:bottom-to-top">
                <w:txbxContent>
                  <w:p w:rsidR="004C5DAF" w:rsidRPr="002C4363" w:rsidRDefault="004C5DAF">
                    <w:pPr>
                      <w:jc w:val="center"/>
                      <w:rPr>
                        <w:color w:val="FFFFFF"/>
                      </w:rPr>
                    </w:pPr>
                    <w:r w:rsidRPr="00F62F5F">
                      <w:rPr>
                        <w:rFonts w:ascii="Times New Roman" w:hAnsi="Times New Roman" w:cs="Times New Roman"/>
                        <w:color w:val="FFFFFF"/>
                        <w:sz w:val="24"/>
                        <w:szCs w:val="24"/>
                      </w:rPr>
                      <w:t>Rozwiązywanie równań z nawiasami</w:t>
                    </w:r>
                    <w:r w:rsidRPr="00FA0416">
                      <w:rPr>
                        <w:rFonts w:ascii="Times New Roman" w:hAnsi="Times New Roman" w:cs="Times New Roman"/>
                        <w:color w:val="FFFFFF"/>
                        <w:sz w:val="24"/>
                        <w:szCs w:val="24"/>
                      </w:rPr>
                      <w:t>.</w:t>
                    </w:r>
                    <w:r w:rsidRPr="00FA0416">
                      <w:rPr>
                        <w:color w:val="FFFFFF"/>
                      </w:rPr>
                      <w:t xml:space="preserve">  </w:t>
                    </w:r>
                    <w:r w:rsidRPr="005E12F5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III etap edukacyjny</w:t>
                    </w:r>
                  </w:p>
                  <w:p w:rsidR="004C5DAF" w:rsidRPr="002C4363" w:rsidRDefault="004C5DA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12700" t="9525" r="11430" b="22860"/>
              <wp:wrapNone/>
              <wp:docPr id="4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5D417E"/>
                          </a:gs>
                          <a:gs pos="80000">
                            <a:srgbClr val="7B58A6"/>
                          </a:gs>
                          <a:gs pos="100000">
                            <a:srgbClr val="7B57A8"/>
                          </a:gs>
                        </a:gsLst>
                        <a:lin ang="16200000"/>
                      </a:gradFill>
                      <a:ln w="9525">
                        <a:solidFill>
                          <a:srgbClr val="795D9B"/>
                        </a:solidFill>
                        <a:miter lim="800000"/>
                        <a:headEnd/>
                        <a:tailEnd/>
                      </a:ln>
                      <a:effectLst>
                        <a:outerShdw dist="23000" dir="5400000" rotWithShape="0">
                          <a:srgbClr val="000000">
                            <a:alpha val="34999"/>
                          </a:srgbClr>
                        </a:outerShdw>
                      </a:effectLst>
                    </wps:spPr>
                    <wps:txbx>
                      <w:txbxContent>
                        <w:p w:rsidR="004C5DAF" w:rsidRDefault="004C5DAF"/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4" o:spid="_x0000_s1027" style="position:absolute;margin-left:541.75pt;margin-top:0;width:53.6pt;height:841.9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" fillcolor="#5d417e" strokecolor="#795d9b">
              <v:fill color2="#7b57a8" rotate="t" angle="180" colors="0 #5d417e;52429f #7b58a6;1 #7b57a8" focus="100%" type="gradient">
                <o:fill v:ext="view" type="gradientUnscaled"/>
              </v:fill>
              <v:shadow on="t" color="black" opacity="22936f" origin=",.5" offset="0,.63889mm"/>
              <v:path arrowok="t"/>
              <v:textbox>
                <w:txbxContent>
                  <w:p w:rsidR="004C5DAF" w:rsidRDefault="004C5DAF"/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cs="Monotype Corsiva" w:hint="default"/>
        <w:color w:val="auto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cs="Symbol" w:hint="default"/>
        <w:color w:val="auto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cs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cs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cs="Symbol" w:hint="default"/>
        <w:color w:val="FF388C"/>
      </w:rPr>
    </w:lvl>
  </w:abstractNum>
  <w:abstractNum w:abstractNumId="5">
    <w:nsid w:val="02E24A66"/>
    <w:multiLevelType w:val="hybridMultilevel"/>
    <w:tmpl w:val="E5C8C9B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0354521D"/>
    <w:multiLevelType w:val="hybridMultilevel"/>
    <w:tmpl w:val="E168D0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4270D76"/>
    <w:multiLevelType w:val="hybridMultilevel"/>
    <w:tmpl w:val="19A0528A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045D1A27"/>
    <w:multiLevelType w:val="hybridMultilevel"/>
    <w:tmpl w:val="86CE05AA"/>
    <w:lvl w:ilvl="0" w:tplc="7BC0DA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iCs w:val="0"/>
        <w:color w:val="7030A0"/>
        <w:sz w:val="32"/>
        <w:szCs w:val="32"/>
      </w:rPr>
    </w:lvl>
    <w:lvl w:ilvl="1" w:tplc="97307710">
      <w:start w:val="1"/>
      <w:numFmt w:val="lowerLetter"/>
      <w:lvlText w:val="%2) "/>
      <w:lvlJc w:val="left"/>
      <w:pPr>
        <w:tabs>
          <w:tab w:val="num" w:pos="1440"/>
        </w:tabs>
        <w:ind w:left="1440" w:hanging="360"/>
      </w:pPr>
      <w:rPr>
        <w:rFonts w:ascii="Cambria" w:hAnsi="Cambria" w:cs="Cambria" w:hint="default"/>
        <w:b w:val="0"/>
        <w:bCs w:val="0"/>
        <w:i w:val="0"/>
        <w:iCs w:val="0"/>
        <w:color w:val="auto"/>
        <w:sz w:val="32"/>
        <w:szCs w:val="3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FFC385B"/>
    <w:multiLevelType w:val="hybridMultilevel"/>
    <w:tmpl w:val="8966A30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49F30D3"/>
    <w:multiLevelType w:val="hybridMultilevel"/>
    <w:tmpl w:val="4B520014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4EAB4075"/>
    <w:multiLevelType w:val="hybridMultilevel"/>
    <w:tmpl w:val="04DA6C5C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50D659C5"/>
    <w:multiLevelType w:val="multilevel"/>
    <w:tmpl w:val="03EE3F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/>
        <w:bCs/>
        <w:i w:val="0"/>
        <w:iCs w:val="0"/>
        <w:color w:val="auto"/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7D26DD4"/>
    <w:multiLevelType w:val="hybridMultilevel"/>
    <w:tmpl w:val="4F422688"/>
    <w:lvl w:ilvl="0" w:tplc="7BC0DA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iCs w:val="0"/>
        <w:color w:val="7030A0"/>
        <w:sz w:val="32"/>
        <w:szCs w:val="32"/>
      </w:rPr>
    </w:lvl>
    <w:lvl w:ilvl="1" w:tplc="BBDC69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i w:val="0"/>
        <w:iCs w:val="0"/>
        <w:color w:val="E36C0A"/>
        <w:sz w:val="32"/>
        <w:szCs w:val="3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663C62E2"/>
    <w:multiLevelType w:val="hybridMultilevel"/>
    <w:tmpl w:val="406E38CA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2718" w:hanging="360"/>
      </w:pPr>
    </w:lvl>
    <w:lvl w:ilvl="2" w:tplc="0415001B">
      <w:start w:val="1"/>
      <w:numFmt w:val="lowerRoman"/>
      <w:lvlText w:val="%3."/>
      <w:lvlJc w:val="right"/>
      <w:pPr>
        <w:ind w:left="3438" w:hanging="180"/>
      </w:pPr>
    </w:lvl>
    <w:lvl w:ilvl="3" w:tplc="0415000F">
      <w:start w:val="1"/>
      <w:numFmt w:val="decimal"/>
      <w:lvlText w:val="%4."/>
      <w:lvlJc w:val="left"/>
      <w:pPr>
        <w:ind w:left="4158" w:hanging="360"/>
      </w:pPr>
    </w:lvl>
    <w:lvl w:ilvl="4" w:tplc="04150019">
      <w:start w:val="1"/>
      <w:numFmt w:val="lowerLetter"/>
      <w:lvlText w:val="%5."/>
      <w:lvlJc w:val="left"/>
      <w:pPr>
        <w:ind w:left="4878" w:hanging="360"/>
      </w:pPr>
    </w:lvl>
    <w:lvl w:ilvl="5" w:tplc="0415001B">
      <w:start w:val="1"/>
      <w:numFmt w:val="lowerRoman"/>
      <w:lvlText w:val="%6."/>
      <w:lvlJc w:val="right"/>
      <w:pPr>
        <w:ind w:left="5598" w:hanging="180"/>
      </w:pPr>
    </w:lvl>
    <w:lvl w:ilvl="6" w:tplc="0415000F">
      <w:start w:val="1"/>
      <w:numFmt w:val="decimal"/>
      <w:lvlText w:val="%7."/>
      <w:lvlJc w:val="left"/>
      <w:pPr>
        <w:ind w:left="6318" w:hanging="360"/>
      </w:pPr>
    </w:lvl>
    <w:lvl w:ilvl="7" w:tplc="04150019">
      <w:start w:val="1"/>
      <w:numFmt w:val="lowerLetter"/>
      <w:lvlText w:val="%8."/>
      <w:lvlJc w:val="left"/>
      <w:pPr>
        <w:ind w:left="7038" w:hanging="360"/>
      </w:pPr>
    </w:lvl>
    <w:lvl w:ilvl="8" w:tplc="0415001B">
      <w:start w:val="1"/>
      <w:numFmt w:val="lowerRoman"/>
      <w:lvlText w:val="%9."/>
      <w:lvlJc w:val="right"/>
      <w:pPr>
        <w:ind w:left="7758" w:hanging="180"/>
      </w:pPr>
    </w:lvl>
  </w:abstractNum>
  <w:abstractNum w:abstractNumId="17">
    <w:nsid w:val="785B0844"/>
    <w:multiLevelType w:val="hybridMultilevel"/>
    <w:tmpl w:val="8B7695D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0"/>
  </w:num>
  <w:num w:numId="17">
    <w:abstractNumId w:val="16"/>
  </w:num>
  <w:num w:numId="18">
    <w:abstractNumId w:val="15"/>
  </w:num>
  <w:num w:numId="19">
    <w:abstractNumId w:val="11"/>
  </w:num>
  <w:num w:numId="20">
    <w:abstractNumId w:val="17"/>
  </w:num>
  <w:num w:numId="21">
    <w:abstractNumId w:val="12"/>
  </w:num>
  <w:num w:numId="22">
    <w:abstractNumId w:val="5"/>
  </w:num>
  <w:num w:numId="23">
    <w:abstractNumId w:val="7"/>
  </w:num>
  <w:num w:numId="24">
    <w:abstractNumId w:val="6"/>
  </w:num>
  <w:num w:numId="25">
    <w:abstractNumId w:val="9"/>
  </w:num>
  <w:num w:numId="26">
    <w:abstractNumId w:val="8"/>
  </w:num>
  <w:num w:numId="27">
    <w:abstractNumId w:val="13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9"/>
  <w:hyphenationZone w:val="4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15"/>
    <w:rsid w:val="00002161"/>
    <w:rsid w:val="00006703"/>
    <w:rsid w:val="00014630"/>
    <w:rsid w:val="00014BE1"/>
    <w:rsid w:val="000242FB"/>
    <w:rsid w:val="00024628"/>
    <w:rsid w:val="00026B64"/>
    <w:rsid w:val="00033585"/>
    <w:rsid w:val="000335B4"/>
    <w:rsid w:val="00034A5D"/>
    <w:rsid w:val="00057357"/>
    <w:rsid w:val="00060DF6"/>
    <w:rsid w:val="00061311"/>
    <w:rsid w:val="00065FE4"/>
    <w:rsid w:val="00071C70"/>
    <w:rsid w:val="00076A0C"/>
    <w:rsid w:val="000971A1"/>
    <w:rsid w:val="000A0867"/>
    <w:rsid w:val="000A2600"/>
    <w:rsid w:val="000C3545"/>
    <w:rsid w:val="000D10B5"/>
    <w:rsid w:val="000D1D6A"/>
    <w:rsid w:val="000D3EEB"/>
    <w:rsid w:val="000E4DE2"/>
    <w:rsid w:val="000E7550"/>
    <w:rsid w:val="001051BC"/>
    <w:rsid w:val="001160C8"/>
    <w:rsid w:val="00135A05"/>
    <w:rsid w:val="001400E4"/>
    <w:rsid w:val="00151D1C"/>
    <w:rsid w:val="00155D95"/>
    <w:rsid w:val="00162F6D"/>
    <w:rsid w:val="001749F4"/>
    <w:rsid w:val="00185C0E"/>
    <w:rsid w:val="00190708"/>
    <w:rsid w:val="001914FB"/>
    <w:rsid w:val="00193CE8"/>
    <w:rsid w:val="001A18F1"/>
    <w:rsid w:val="001B3C03"/>
    <w:rsid w:val="001F0A36"/>
    <w:rsid w:val="001F5700"/>
    <w:rsid w:val="00200894"/>
    <w:rsid w:val="002011E6"/>
    <w:rsid w:val="002152B5"/>
    <w:rsid w:val="00216359"/>
    <w:rsid w:val="00231F5F"/>
    <w:rsid w:val="00237873"/>
    <w:rsid w:val="002411EC"/>
    <w:rsid w:val="00241DB3"/>
    <w:rsid w:val="00254E25"/>
    <w:rsid w:val="00267346"/>
    <w:rsid w:val="00272A30"/>
    <w:rsid w:val="00282A47"/>
    <w:rsid w:val="002843F1"/>
    <w:rsid w:val="002957F1"/>
    <w:rsid w:val="002B424A"/>
    <w:rsid w:val="002B65A3"/>
    <w:rsid w:val="002C2BC9"/>
    <w:rsid w:val="002C4363"/>
    <w:rsid w:val="002E7CAF"/>
    <w:rsid w:val="002F4745"/>
    <w:rsid w:val="003012F8"/>
    <w:rsid w:val="00313C00"/>
    <w:rsid w:val="00313C77"/>
    <w:rsid w:val="00322D94"/>
    <w:rsid w:val="003245E6"/>
    <w:rsid w:val="00335D2A"/>
    <w:rsid w:val="003367CA"/>
    <w:rsid w:val="0034678F"/>
    <w:rsid w:val="00363955"/>
    <w:rsid w:val="0036692F"/>
    <w:rsid w:val="00366C37"/>
    <w:rsid w:val="0036777D"/>
    <w:rsid w:val="00367BDF"/>
    <w:rsid w:val="003810ED"/>
    <w:rsid w:val="00382C0E"/>
    <w:rsid w:val="00384396"/>
    <w:rsid w:val="0038484B"/>
    <w:rsid w:val="0038487C"/>
    <w:rsid w:val="00384986"/>
    <w:rsid w:val="0038515A"/>
    <w:rsid w:val="00386D66"/>
    <w:rsid w:val="00391A6E"/>
    <w:rsid w:val="003B51C4"/>
    <w:rsid w:val="003C2150"/>
    <w:rsid w:val="003C50D3"/>
    <w:rsid w:val="003E79E5"/>
    <w:rsid w:val="003F6AB7"/>
    <w:rsid w:val="0043523E"/>
    <w:rsid w:val="00440514"/>
    <w:rsid w:val="00445235"/>
    <w:rsid w:val="00456B46"/>
    <w:rsid w:val="00483427"/>
    <w:rsid w:val="0048674D"/>
    <w:rsid w:val="00487F14"/>
    <w:rsid w:val="00494865"/>
    <w:rsid w:val="00495CF1"/>
    <w:rsid w:val="004C5379"/>
    <w:rsid w:val="004C5DAF"/>
    <w:rsid w:val="004D3BBC"/>
    <w:rsid w:val="004E612C"/>
    <w:rsid w:val="00524E3C"/>
    <w:rsid w:val="00525657"/>
    <w:rsid w:val="00526002"/>
    <w:rsid w:val="00533D49"/>
    <w:rsid w:val="00541E77"/>
    <w:rsid w:val="00567D35"/>
    <w:rsid w:val="00573FD3"/>
    <w:rsid w:val="00576739"/>
    <w:rsid w:val="0058526E"/>
    <w:rsid w:val="0059065E"/>
    <w:rsid w:val="005965CF"/>
    <w:rsid w:val="00597AC4"/>
    <w:rsid w:val="005A522C"/>
    <w:rsid w:val="005A6E2F"/>
    <w:rsid w:val="005B3020"/>
    <w:rsid w:val="005B3E89"/>
    <w:rsid w:val="005C0538"/>
    <w:rsid w:val="005C1B24"/>
    <w:rsid w:val="005D1E81"/>
    <w:rsid w:val="005E12F5"/>
    <w:rsid w:val="005E1805"/>
    <w:rsid w:val="005E31C7"/>
    <w:rsid w:val="005E5D03"/>
    <w:rsid w:val="00602A02"/>
    <w:rsid w:val="006055F4"/>
    <w:rsid w:val="00621A99"/>
    <w:rsid w:val="00635B8C"/>
    <w:rsid w:val="006369DA"/>
    <w:rsid w:val="00637734"/>
    <w:rsid w:val="00652825"/>
    <w:rsid w:val="00656333"/>
    <w:rsid w:val="0066326B"/>
    <w:rsid w:val="006646CA"/>
    <w:rsid w:val="00670B64"/>
    <w:rsid w:val="00674085"/>
    <w:rsid w:val="006C3566"/>
    <w:rsid w:val="006D3270"/>
    <w:rsid w:val="006E6451"/>
    <w:rsid w:val="006F0410"/>
    <w:rsid w:val="006F45E2"/>
    <w:rsid w:val="006F542C"/>
    <w:rsid w:val="006F7F39"/>
    <w:rsid w:val="0070112E"/>
    <w:rsid w:val="007019AE"/>
    <w:rsid w:val="00710464"/>
    <w:rsid w:val="007137D8"/>
    <w:rsid w:val="0072290E"/>
    <w:rsid w:val="00723E7A"/>
    <w:rsid w:val="007404D3"/>
    <w:rsid w:val="007406D8"/>
    <w:rsid w:val="00744622"/>
    <w:rsid w:val="007646BC"/>
    <w:rsid w:val="00784236"/>
    <w:rsid w:val="00786B2F"/>
    <w:rsid w:val="007A1EF6"/>
    <w:rsid w:val="007A3C57"/>
    <w:rsid w:val="007A5143"/>
    <w:rsid w:val="007B4978"/>
    <w:rsid w:val="007D0166"/>
    <w:rsid w:val="007F6E27"/>
    <w:rsid w:val="007F7E19"/>
    <w:rsid w:val="00815B14"/>
    <w:rsid w:val="00822FD0"/>
    <w:rsid w:val="00843353"/>
    <w:rsid w:val="00850ED2"/>
    <w:rsid w:val="00863F70"/>
    <w:rsid w:val="008647E8"/>
    <w:rsid w:val="0086594A"/>
    <w:rsid w:val="0087262D"/>
    <w:rsid w:val="00875826"/>
    <w:rsid w:val="00886633"/>
    <w:rsid w:val="008A2553"/>
    <w:rsid w:val="008A7D0B"/>
    <w:rsid w:val="008C3BDB"/>
    <w:rsid w:val="008D05E0"/>
    <w:rsid w:val="008D3515"/>
    <w:rsid w:val="008E0E29"/>
    <w:rsid w:val="008E3144"/>
    <w:rsid w:val="008F2AF5"/>
    <w:rsid w:val="008F7EA5"/>
    <w:rsid w:val="0090720A"/>
    <w:rsid w:val="00911D3A"/>
    <w:rsid w:val="0092452D"/>
    <w:rsid w:val="00937563"/>
    <w:rsid w:val="00942478"/>
    <w:rsid w:val="009554A9"/>
    <w:rsid w:val="0095731E"/>
    <w:rsid w:val="00961005"/>
    <w:rsid w:val="00965137"/>
    <w:rsid w:val="00986499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097F"/>
    <w:rsid w:val="009C2C3D"/>
    <w:rsid w:val="009C2EA2"/>
    <w:rsid w:val="009D1405"/>
    <w:rsid w:val="009D7510"/>
    <w:rsid w:val="009E4734"/>
    <w:rsid w:val="009F3BAE"/>
    <w:rsid w:val="009F608D"/>
    <w:rsid w:val="009F6862"/>
    <w:rsid w:val="009F6C8B"/>
    <w:rsid w:val="009F7BAA"/>
    <w:rsid w:val="00A0761B"/>
    <w:rsid w:val="00A10120"/>
    <w:rsid w:val="00A105F4"/>
    <w:rsid w:val="00A34B26"/>
    <w:rsid w:val="00A427B3"/>
    <w:rsid w:val="00A43652"/>
    <w:rsid w:val="00A45772"/>
    <w:rsid w:val="00A65BF4"/>
    <w:rsid w:val="00A70E60"/>
    <w:rsid w:val="00A8324F"/>
    <w:rsid w:val="00A851AE"/>
    <w:rsid w:val="00A94B7C"/>
    <w:rsid w:val="00AB20C3"/>
    <w:rsid w:val="00AB5BDA"/>
    <w:rsid w:val="00AB728F"/>
    <w:rsid w:val="00AB791E"/>
    <w:rsid w:val="00AC5703"/>
    <w:rsid w:val="00AD0E2A"/>
    <w:rsid w:val="00AD213D"/>
    <w:rsid w:val="00B20264"/>
    <w:rsid w:val="00B20E1A"/>
    <w:rsid w:val="00B2641F"/>
    <w:rsid w:val="00B2712A"/>
    <w:rsid w:val="00B27A6C"/>
    <w:rsid w:val="00B41527"/>
    <w:rsid w:val="00B528D2"/>
    <w:rsid w:val="00B55938"/>
    <w:rsid w:val="00B67C58"/>
    <w:rsid w:val="00B71DFC"/>
    <w:rsid w:val="00B725F1"/>
    <w:rsid w:val="00B76FB4"/>
    <w:rsid w:val="00B77A38"/>
    <w:rsid w:val="00B80411"/>
    <w:rsid w:val="00B96B00"/>
    <w:rsid w:val="00BB740B"/>
    <w:rsid w:val="00BC3506"/>
    <w:rsid w:val="00BD704E"/>
    <w:rsid w:val="00BE37E4"/>
    <w:rsid w:val="00BE75CE"/>
    <w:rsid w:val="00C123B1"/>
    <w:rsid w:val="00C25310"/>
    <w:rsid w:val="00C34D7F"/>
    <w:rsid w:val="00C4260D"/>
    <w:rsid w:val="00C56F1F"/>
    <w:rsid w:val="00C73231"/>
    <w:rsid w:val="00C73DB8"/>
    <w:rsid w:val="00C75285"/>
    <w:rsid w:val="00C86A10"/>
    <w:rsid w:val="00CA60E8"/>
    <w:rsid w:val="00CB6A6A"/>
    <w:rsid w:val="00CC4027"/>
    <w:rsid w:val="00CD4929"/>
    <w:rsid w:val="00CD6123"/>
    <w:rsid w:val="00CE577E"/>
    <w:rsid w:val="00D00048"/>
    <w:rsid w:val="00D21E13"/>
    <w:rsid w:val="00D237C0"/>
    <w:rsid w:val="00D24FA6"/>
    <w:rsid w:val="00D31626"/>
    <w:rsid w:val="00D32477"/>
    <w:rsid w:val="00D3383F"/>
    <w:rsid w:val="00D36EC9"/>
    <w:rsid w:val="00D464CB"/>
    <w:rsid w:val="00D469F5"/>
    <w:rsid w:val="00D61106"/>
    <w:rsid w:val="00D623FB"/>
    <w:rsid w:val="00D62D67"/>
    <w:rsid w:val="00D6553D"/>
    <w:rsid w:val="00D75403"/>
    <w:rsid w:val="00D7577B"/>
    <w:rsid w:val="00D90B1D"/>
    <w:rsid w:val="00DA1DCA"/>
    <w:rsid w:val="00DB718D"/>
    <w:rsid w:val="00DC28F1"/>
    <w:rsid w:val="00DE4947"/>
    <w:rsid w:val="00DF0D08"/>
    <w:rsid w:val="00E04B0E"/>
    <w:rsid w:val="00E108FB"/>
    <w:rsid w:val="00E13D1C"/>
    <w:rsid w:val="00E13F30"/>
    <w:rsid w:val="00E17053"/>
    <w:rsid w:val="00E272AE"/>
    <w:rsid w:val="00E325C2"/>
    <w:rsid w:val="00E32EC0"/>
    <w:rsid w:val="00E337F2"/>
    <w:rsid w:val="00E456ED"/>
    <w:rsid w:val="00E4620A"/>
    <w:rsid w:val="00E46BF4"/>
    <w:rsid w:val="00E504F5"/>
    <w:rsid w:val="00E6075E"/>
    <w:rsid w:val="00E81087"/>
    <w:rsid w:val="00EC015C"/>
    <w:rsid w:val="00EC4C37"/>
    <w:rsid w:val="00EC6BF1"/>
    <w:rsid w:val="00ED65FA"/>
    <w:rsid w:val="00EE2B0C"/>
    <w:rsid w:val="00EF6334"/>
    <w:rsid w:val="00F13A03"/>
    <w:rsid w:val="00F42F1F"/>
    <w:rsid w:val="00F45D0A"/>
    <w:rsid w:val="00F53D26"/>
    <w:rsid w:val="00F541B2"/>
    <w:rsid w:val="00F6262A"/>
    <w:rsid w:val="00F62F5F"/>
    <w:rsid w:val="00F65C84"/>
    <w:rsid w:val="00F75696"/>
    <w:rsid w:val="00F93220"/>
    <w:rsid w:val="00FA0416"/>
    <w:rsid w:val="00FA3D50"/>
    <w:rsid w:val="00FC3E79"/>
    <w:rsid w:val="00FC485E"/>
    <w:rsid w:val="00FE0AA4"/>
    <w:rsid w:val="00FE23C4"/>
    <w:rsid w:val="00FF1EEC"/>
    <w:rsid w:val="00FF2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/>
    <w:lsdException w:name="Colorful Grid Accent 5" w:semiHidden="0" w:uiPriority="73"/>
    <w:lsdException w:name="Light Shading Accent 6" w:semiHidden="0" w:uiPriority="60"/>
    <w:lsdException w:name="Light List Accent 6" w:semiHidden="0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E79E5"/>
    <w:pPr>
      <w:keepNext/>
      <w:keepLines/>
      <w:spacing w:before="360" w:after="0" w:line="240" w:lineRule="auto"/>
      <w:outlineLvl w:val="0"/>
    </w:pPr>
    <w:rPr>
      <w:rFonts w:ascii="Cambria" w:eastAsia="Times New Roman" w:hAnsi="Cambria" w:cs="Cambria"/>
      <w:color w:val="000000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E79E5"/>
    <w:pPr>
      <w:keepNext/>
      <w:keepLines/>
      <w:spacing w:before="120" w:after="0" w:line="240" w:lineRule="auto"/>
      <w:outlineLvl w:val="1"/>
    </w:pPr>
    <w:rPr>
      <w:rFonts w:ascii="Cambria" w:eastAsia="Times New Roman" w:hAnsi="Cambria" w:cs="Cambria"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E79E5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E79E5"/>
    <w:pPr>
      <w:keepNext/>
      <w:keepLines/>
      <w:spacing w:before="200" w:after="0" w:line="264" w:lineRule="auto"/>
      <w:outlineLvl w:val="3"/>
    </w:pPr>
    <w:rPr>
      <w:rFonts w:ascii="Cambria" w:eastAsia="Times New Roman" w:hAnsi="Cambria" w:cs="Cambria"/>
      <w:b/>
      <w:bCs/>
      <w:i/>
      <w:iCs/>
      <w:color w:val="00000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E79E5"/>
    <w:pPr>
      <w:keepNext/>
      <w:keepLines/>
      <w:spacing w:before="200" w:after="0" w:line="264" w:lineRule="auto"/>
      <w:outlineLvl w:val="4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E79E5"/>
    <w:pPr>
      <w:keepNext/>
      <w:keepLines/>
      <w:spacing w:before="200" w:after="0" w:line="264" w:lineRule="auto"/>
      <w:outlineLvl w:val="5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E79E5"/>
    <w:pPr>
      <w:keepNext/>
      <w:keepLines/>
      <w:spacing w:before="200" w:after="0" w:line="264" w:lineRule="auto"/>
      <w:outlineLvl w:val="6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E79E5"/>
    <w:pPr>
      <w:keepNext/>
      <w:keepLines/>
      <w:spacing w:before="200" w:after="0" w:line="264" w:lineRule="auto"/>
      <w:outlineLvl w:val="7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E79E5"/>
    <w:pPr>
      <w:keepNext/>
      <w:keepLines/>
      <w:spacing w:before="200" w:after="0" w:line="264" w:lineRule="auto"/>
      <w:outlineLvl w:val="8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3E79E5"/>
    <w:rPr>
      <w:rFonts w:ascii="Cambria" w:hAnsi="Cambria" w:cs="Cambria"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rsid w:val="003E79E5"/>
    <w:rPr>
      <w:rFonts w:ascii="Cambria" w:hAnsi="Cambria" w:cs="Cambria"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rsid w:val="003E79E5"/>
    <w:rPr>
      <w:rFonts w:eastAsia="Times New Roman"/>
      <w:b/>
      <w:bCs/>
      <w:color w:val="000000"/>
      <w:sz w:val="24"/>
      <w:szCs w:val="24"/>
    </w:rPr>
  </w:style>
  <w:style w:type="character" w:customStyle="1" w:styleId="Nagwek4Znak">
    <w:name w:val="Nagłówek 4 Znak"/>
    <w:link w:val="Nagwek4"/>
    <w:uiPriority w:val="99"/>
    <w:semiHidden/>
    <w:rsid w:val="003E79E5"/>
    <w:rPr>
      <w:rFonts w:ascii="Cambria" w:hAnsi="Cambria" w:cs="Cambria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9"/>
    <w:semiHidden/>
    <w:rsid w:val="003E79E5"/>
    <w:rPr>
      <w:rFonts w:ascii="Cambria" w:hAnsi="Cambria" w:cs="Cambria"/>
      <w:color w:val="000000"/>
    </w:rPr>
  </w:style>
  <w:style w:type="character" w:customStyle="1" w:styleId="Nagwek6Znak">
    <w:name w:val="Nagłówek 6 Znak"/>
    <w:link w:val="Nagwek6"/>
    <w:uiPriority w:val="99"/>
    <w:semiHidden/>
    <w:rsid w:val="003E79E5"/>
    <w:rPr>
      <w:rFonts w:ascii="Cambria" w:hAnsi="Cambria" w:cs="Cambria"/>
      <w:i/>
      <w:iCs/>
      <w:color w:val="000000"/>
    </w:rPr>
  </w:style>
  <w:style w:type="character" w:customStyle="1" w:styleId="Nagwek7Znak">
    <w:name w:val="Nagłówek 7 Znak"/>
    <w:link w:val="Nagwek7"/>
    <w:uiPriority w:val="99"/>
    <w:semiHidden/>
    <w:rsid w:val="003E79E5"/>
    <w:rPr>
      <w:rFonts w:ascii="Cambria" w:hAnsi="Cambria" w:cs="Cambria"/>
      <w:i/>
      <w:iCs/>
      <w:color w:val="000000"/>
    </w:rPr>
  </w:style>
  <w:style w:type="character" w:customStyle="1" w:styleId="Nagwek8Znak">
    <w:name w:val="Nagłówek 8 Znak"/>
    <w:link w:val="Nagwek8"/>
    <w:uiPriority w:val="99"/>
    <w:semiHidden/>
    <w:rsid w:val="003E79E5"/>
    <w:rPr>
      <w:rFonts w:ascii="Cambria" w:hAnsi="Cambria" w:cs="Cambria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9"/>
    <w:semiHidden/>
    <w:rsid w:val="003E79E5"/>
    <w:rPr>
      <w:rFonts w:ascii="Cambria" w:hAnsi="Cambria" w:cs="Cambria"/>
      <w:i/>
      <w:iCs/>
      <w:color w:val="000000"/>
      <w:sz w:val="20"/>
      <w:szCs w:val="20"/>
    </w:rPr>
  </w:style>
  <w:style w:type="character" w:styleId="Pogrubienie">
    <w:name w:val="Strong"/>
    <w:uiPriority w:val="99"/>
    <w:qFormat/>
    <w:rsid w:val="003E79E5"/>
    <w:rPr>
      <w:b/>
      <w:bCs/>
    </w:rPr>
  </w:style>
  <w:style w:type="character" w:styleId="Uwydatnienie">
    <w:name w:val="Emphasis"/>
    <w:uiPriority w:val="99"/>
    <w:qFormat/>
    <w:rsid w:val="003E79E5"/>
    <w:rPr>
      <w:i/>
      <w:iCs/>
      <w:color w:val="000000"/>
    </w:rPr>
  </w:style>
  <w:style w:type="character" w:customStyle="1" w:styleId="Odwoanieintensywneznak">
    <w:name w:val="Odwołanie intensywne (znak)"/>
    <w:uiPriority w:val="99"/>
    <w:rsid w:val="003E79E5"/>
    <w:rPr>
      <w:b/>
      <w:bCs/>
      <w:color w:val="000000"/>
      <w:sz w:val="20"/>
      <w:szCs w:val="20"/>
      <w:u w:val="single"/>
    </w:rPr>
  </w:style>
  <w:style w:type="character" w:customStyle="1" w:styleId="Odwoaniedelikatneznak">
    <w:name w:val="Odwołanie delikatne (znak)"/>
    <w:uiPriority w:val="99"/>
    <w:rsid w:val="003E79E5"/>
    <w:rPr>
      <w:color w:val="000000"/>
      <w:sz w:val="20"/>
      <w:szCs w:val="20"/>
      <w:u w:val="single"/>
    </w:rPr>
  </w:style>
  <w:style w:type="character" w:customStyle="1" w:styleId="Tytuksikiznak">
    <w:name w:val="Tytuł książki (znak)"/>
    <w:uiPriority w:val="99"/>
    <w:rsid w:val="003E79E5"/>
    <w:rPr>
      <w:rFonts w:ascii="Cambria" w:hAnsi="Cambria" w:cs="Cambria"/>
      <w:b/>
      <w:bCs/>
      <w:i/>
      <w:iCs/>
      <w:color w:val="000000"/>
      <w:sz w:val="20"/>
      <w:szCs w:val="20"/>
    </w:rPr>
  </w:style>
  <w:style w:type="character" w:customStyle="1" w:styleId="Wyrnienieintensywneznak">
    <w:name w:val="Wyróżnienie intensywne (znak)"/>
    <w:uiPriority w:val="99"/>
    <w:rsid w:val="003E79E5"/>
    <w:rPr>
      <w:b/>
      <w:bCs/>
      <w:i/>
      <w:iCs/>
      <w:color w:val="000000"/>
      <w:sz w:val="20"/>
      <w:szCs w:val="20"/>
    </w:rPr>
  </w:style>
  <w:style w:type="character" w:customStyle="1" w:styleId="Wyrnieniedelikatneznak">
    <w:name w:val="Wyróżnienie delikatne (znak)"/>
    <w:uiPriority w:val="99"/>
    <w:rsid w:val="003E79E5"/>
    <w:rPr>
      <w:i/>
      <w:iCs/>
      <w:color w:val="000000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3E79E5"/>
    <w:pPr>
      <w:spacing w:before="160" w:line="300" w:lineRule="auto"/>
      <w:ind w:left="144" w:right="144"/>
      <w:jc w:val="center"/>
    </w:pPr>
    <w:rPr>
      <w:rFonts w:ascii="Cambria" w:eastAsia="Times New Roman" w:hAnsi="Cambria" w:cs="Cambria"/>
      <w:i/>
      <w:iCs/>
      <w:color w:val="000000"/>
      <w:sz w:val="24"/>
      <w:szCs w:val="24"/>
      <w:lang w:eastAsia="pl-PL"/>
    </w:rPr>
  </w:style>
  <w:style w:type="character" w:customStyle="1" w:styleId="CytatZnak">
    <w:name w:val="Cytat Znak"/>
    <w:link w:val="Cytat"/>
    <w:uiPriority w:val="99"/>
    <w:rsid w:val="003E79E5"/>
    <w:rPr>
      <w:rFonts w:ascii="Cambria" w:hAnsi="Cambria" w:cs="Cambria"/>
      <w:i/>
      <w:iCs/>
      <w:color w:val="000000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3E79E5"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000000"/>
      <w:sz w:val="21"/>
      <w:szCs w:val="21"/>
      <w:lang w:eastAsia="pl-PL"/>
    </w:rPr>
  </w:style>
  <w:style w:type="character" w:customStyle="1" w:styleId="CytatintensywnyZnak">
    <w:name w:val="Cytat intensywny Znak"/>
    <w:link w:val="Cytatintensywny"/>
    <w:uiPriority w:val="99"/>
    <w:rsid w:val="003E79E5"/>
    <w:rPr>
      <w:rFonts w:eastAsia="Times New Roman"/>
      <w:b/>
      <w:bCs/>
      <w:i/>
      <w:iCs/>
      <w:color w:val="000000"/>
      <w:sz w:val="21"/>
      <w:szCs w:val="21"/>
      <w:shd w:val="clear" w:color="auto" w:fill="FF388C"/>
    </w:rPr>
  </w:style>
  <w:style w:type="table" w:styleId="Tabela-Siatka">
    <w:name w:val="Table Grid"/>
    <w:basedOn w:val="Standardowy"/>
    <w:uiPriority w:val="99"/>
    <w:rsid w:val="003E79E5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3E79E5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rsid w:val="003E79E5"/>
    <w:rPr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E79E5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rsid w:val="003E79E5"/>
    <w:rPr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3E79E5"/>
    <w:pPr>
      <w:spacing w:line="264" w:lineRule="auto"/>
    </w:pPr>
    <w:rPr>
      <w:rFonts w:ascii="Tahoma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3E79E5"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rsid w:val="003E79E5"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3E79E5"/>
    <w:rPr>
      <w:rFonts w:cs="Calibri"/>
      <w:sz w:val="22"/>
      <w:szCs w:val="22"/>
    </w:rPr>
  </w:style>
  <w:style w:type="paragraph" w:styleId="Tekstblokowy">
    <w:name w:val="Block Text"/>
    <w:aliases w:val="Cytat blokowy"/>
    <w:basedOn w:val="Normalny"/>
    <w:uiPriority w:val="99"/>
    <w:rsid w:val="003E79E5"/>
    <w:pPr>
      <w:pBdr>
        <w:top w:val="single" w:sz="2" w:space="10" w:color="FF87B9"/>
        <w:bottom w:val="single" w:sz="24" w:space="10" w:color="FF87B9"/>
      </w:pBdr>
      <w:spacing w:after="280" w:line="240" w:lineRule="auto"/>
      <w:ind w:left="1440" w:right="1440"/>
      <w:jc w:val="both"/>
    </w:pPr>
    <w:rPr>
      <w:rFonts w:eastAsia="Times New Roman"/>
      <w:color w:val="FFFFFF"/>
      <w:sz w:val="28"/>
      <w:szCs w:val="28"/>
      <w:lang w:eastAsia="pl-PL"/>
    </w:rPr>
  </w:style>
  <w:style w:type="paragraph" w:styleId="Listapunktowana">
    <w:name w:val="List Bullet"/>
    <w:basedOn w:val="Normalny"/>
    <w:autoRedefine/>
    <w:uiPriority w:val="99"/>
    <w:rsid w:val="003E79E5"/>
    <w:pPr>
      <w:numPr>
        <w:numId w:val="6"/>
      </w:numPr>
      <w:spacing w:after="0" w:line="264" w:lineRule="auto"/>
    </w:pPr>
    <w:rPr>
      <w:sz w:val="21"/>
      <w:szCs w:val="21"/>
      <w:lang w:eastAsia="pl-PL"/>
    </w:rPr>
  </w:style>
  <w:style w:type="paragraph" w:styleId="Listapunktowana2">
    <w:name w:val="List Bullet 2"/>
    <w:basedOn w:val="Normalny"/>
    <w:autoRedefine/>
    <w:uiPriority w:val="99"/>
    <w:rsid w:val="003E79E5"/>
    <w:pPr>
      <w:numPr>
        <w:numId w:val="7"/>
      </w:numPr>
      <w:spacing w:after="0" w:line="264" w:lineRule="auto"/>
    </w:pPr>
    <w:rPr>
      <w:sz w:val="21"/>
      <w:szCs w:val="21"/>
      <w:lang w:eastAsia="pl-PL"/>
    </w:rPr>
  </w:style>
  <w:style w:type="paragraph" w:styleId="Listapunktowana3">
    <w:name w:val="List Bullet 3"/>
    <w:basedOn w:val="Normalny"/>
    <w:autoRedefine/>
    <w:uiPriority w:val="99"/>
    <w:rsid w:val="003E79E5"/>
    <w:pPr>
      <w:numPr>
        <w:numId w:val="8"/>
      </w:numPr>
      <w:spacing w:after="0" w:line="264" w:lineRule="auto"/>
    </w:pPr>
    <w:rPr>
      <w:sz w:val="21"/>
      <w:szCs w:val="21"/>
      <w:lang w:eastAsia="pl-PL"/>
    </w:rPr>
  </w:style>
  <w:style w:type="paragraph" w:styleId="Listapunktowana4">
    <w:name w:val="List Bullet 4"/>
    <w:basedOn w:val="Normalny"/>
    <w:autoRedefine/>
    <w:uiPriority w:val="99"/>
    <w:rsid w:val="003E79E5"/>
    <w:pPr>
      <w:numPr>
        <w:numId w:val="9"/>
      </w:numPr>
      <w:spacing w:after="0" w:line="264" w:lineRule="auto"/>
    </w:pPr>
    <w:rPr>
      <w:sz w:val="21"/>
      <w:szCs w:val="21"/>
      <w:lang w:eastAsia="pl-PL"/>
    </w:rPr>
  </w:style>
  <w:style w:type="paragraph" w:styleId="Listapunktowana5">
    <w:name w:val="List Bullet 5"/>
    <w:basedOn w:val="Normalny"/>
    <w:autoRedefine/>
    <w:uiPriority w:val="99"/>
    <w:rsid w:val="003E79E5"/>
    <w:pPr>
      <w:numPr>
        <w:numId w:val="10"/>
      </w:numPr>
      <w:spacing w:after="0" w:line="264" w:lineRule="auto"/>
    </w:pPr>
    <w:rPr>
      <w:sz w:val="21"/>
      <w:szCs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szCs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216"/>
    </w:pPr>
    <w:rPr>
      <w:smallCaps/>
      <w:sz w:val="21"/>
      <w:szCs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446"/>
    </w:pPr>
    <w:rPr>
      <w:smallCaps/>
      <w:sz w:val="21"/>
      <w:szCs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662"/>
    </w:pPr>
    <w:rPr>
      <w:smallCaps/>
      <w:sz w:val="21"/>
      <w:szCs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878"/>
    </w:pPr>
    <w:rPr>
      <w:smallCaps/>
      <w:sz w:val="21"/>
      <w:szCs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094"/>
    </w:pPr>
    <w:rPr>
      <w:smallCaps/>
      <w:sz w:val="21"/>
      <w:szCs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325"/>
    </w:pPr>
    <w:rPr>
      <w:smallCaps/>
      <w:sz w:val="21"/>
      <w:szCs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540"/>
    </w:pPr>
    <w:rPr>
      <w:smallCaps/>
      <w:sz w:val="21"/>
      <w:szCs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760"/>
    </w:pPr>
    <w:rPr>
      <w:smallCaps/>
      <w:sz w:val="21"/>
      <w:szCs w:val="21"/>
      <w:lang w:eastAsia="pl-PL"/>
    </w:rPr>
  </w:style>
  <w:style w:type="character" w:styleId="Hipercze">
    <w:name w:val="Hyperlink"/>
    <w:uiPriority w:val="99"/>
    <w:semiHidden/>
    <w:rsid w:val="003E79E5"/>
    <w:rPr>
      <w:color w:val="000000"/>
      <w:u w:val="single"/>
    </w:rPr>
  </w:style>
  <w:style w:type="character" w:styleId="Tytuksiki">
    <w:name w:val="Book Title"/>
    <w:uiPriority w:val="99"/>
    <w:qFormat/>
    <w:rsid w:val="003E79E5"/>
    <w:rPr>
      <w:b/>
      <w:bCs/>
      <w:smallCaps/>
      <w:spacing w:val="10"/>
    </w:rPr>
  </w:style>
  <w:style w:type="character" w:styleId="Wyrnienieintensywne">
    <w:name w:val="Intense Emphasis"/>
    <w:uiPriority w:val="99"/>
    <w:qFormat/>
    <w:rsid w:val="003E79E5"/>
    <w:rPr>
      <w:b/>
      <w:bCs/>
      <w:i/>
      <w:iCs/>
      <w:color w:val="000000"/>
    </w:rPr>
  </w:style>
  <w:style w:type="character" w:styleId="Odwoanieintensywne">
    <w:name w:val="Intense Reference"/>
    <w:uiPriority w:val="99"/>
    <w:qFormat/>
    <w:rsid w:val="003E79E5"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99"/>
    <w:qFormat/>
    <w:rsid w:val="003E79E5"/>
    <w:rPr>
      <w:i/>
      <w:iCs/>
      <w:color w:val="000000"/>
    </w:rPr>
  </w:style>
  <w:style w:type="character" w:styleId="Odwoaniedelikatne">
    <w:name w:val="Subtle Reference"/>
    <w:uiPriority w:val="99"/>
    <w:qFormat/>
    <w:rsid w:val="003E79E5"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99"/>
    <w:rsid w:val="003E79E5"/>
    <w:pPr>
      <w:spacing w:before="480" w:after="960" w:line="264" w:lineRule="auto"/>
    </w:pPr>
    <w:rPr>
      <w:b/>
      <w:bCs/>
      <w:color w:val="000000"/>
      <w:sz w:val="21"/>
      <w:szCs w:val="21"/>
      <w:lang w:eastAsia="pl-PL"/>
    </w:rPr>
  </w:style>
  <w:style w:type="character" w:customStyle="1" w:styleId="ZwrotpoegnalnyZnak">
    <w:name w:val="Zwrot pożegnalny Znak"/>
    <w:link w:val="Zwrotpoegnalny"/>
    <w:uiPriority w:val="99"/>
    <w:rsid w:val="003E79E5"/>
    <w:rPr>
      <w:b/>
      <w:bCs/>
      <w:color w:val="000000"/>
      <w:sz w:val="21"/>
      <w:szCs w:val="21"/>
    </w:rPr>
  </w:style>
  <w:style w:type="paragraph" w:customStyle="1" w:styleId="Adresodbiorcy">
    <w:name w:val="Adres odbiorcy"/>
    <w:basedOn w:val="Bezodstpw"/>
    <w:link w:val="Adresodbiorcyznak"/>
    <w:uiPriority w:val="99"/>
    <w:rsid w:val="003E79E5"/>
    <w:pPr>
      <w:spacing w:after="360"/>
    </w:pPr>
    <w:rPr>
      <w:color w:val="000000"/>
      <w:sz w:val="21"/>
      <w:szCs w:val="21"/>
    </w:rPr>
  </w:style>
  <w:style w:type="paragraph" w:styleId="Zwrotgrzecznociowy">
    <w:name w:val="Salutation"/>
    <w:basedOn w:val="Bezodstpw"/>
    <w:next w:val="Normalny"/>
    <w:link w:val="ZwrotgrzecznociowyZnak"/>
    <w:uiPriority w:val="99"/>
    <w:rsid w:val="003E79E5"/>
    <w:pPr>
      <w:spacing w:before="480" w:after="320"/>
    </w:pPr>
    <w:rPr>
      <w:b/>
      <w:bCs/>
      <w:color w:val="000000"/>
      <w:sz w:val="21"/>
      <w:szCs w:val="21"/>
    </w:rPr>
  </w:style>
  <w:style w:type="character" w:customStyle="1" w:styleId="ZwrotgrzecznociowyZnak">
    <w:name w:val="Zwrot grzecznościowy Znak"/>
    <w:link w:val="Zwrotgrzecznociowy"/>
    <w:uiPriority w:val="99"/>
    <w:rsid w:val="003E79E5"/>
    <w:rPr>
      <w:b/>
      <w:bCs/>
      <w:color w:val="000000"/>
      <w:sz w:val="21"/>
      <w:szCs w:val="21"/>
    </w:rPr>
  </w:style>
  <w:style w:type="paragraph" w:customStyle="1" w:styleId="Adresnadawcy">
    <w:name w:val="Adres nadawcy"/>
    <w:basedOn w:val="Bezodstpw"/>
    <w:uiPriority w:val="99"/>
    <w:rsid w:val="003E79E5"/>
    <w:pPr>
      <w:spacing w:after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3E79E5"/>
    <w:pPr>
      <w:numPr>
        <w:ilvl w:val="1"/>
      </w:numPr>
      <w:spacing w:line="264" w:lineRule="auto"/>
    </w:pPr>
    <w:rPr>
      <w:rFonts w:eastAsia="Times New Roman"/>
      <w:color w:val="000000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99"/>
    <w:rsid w:val="003E79E5"/>
    <w:rPr>
      <w:rFonts w:eastAsia="Times New Roman"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99"/>
    <w:qFormat/>
    <w:rsid w:val="008D3515"/>
    <w:pPr>
      <w:spacing w:after="0" w:line="240" w:lineRule="auto"/>
    </w:pPr>
    <w:rPr>
      <w:rFonts w:ascii="Cambria" w:eastAsia="Times New Roman" w:hAnsi="Cambria" w:cs="Cambria"/>
      <w:color w:val="666666"/>
      <w:kern w:val="28"/>
      <w:sz w:val="72"/>
      <w:szCs w:val="72"/>
      <w:lang w:eastAsia="pl-PL"/>
    </w:rPr>
  </w:style>
  <w:style w:type="character" w:customStyle="1" w:styleId="TytuZnak">
    <w:name w:val="Tytuł Znak"/>
    <w:link w:val="Tytu"/>
    <w:uiPriority w:val="99"/>
    <w:rsid w:val="008D3515"/>
    <w:rPr>
      <w:rFonts w:ascii="Cambria" w:hAnsi="Cambria" w:cs="Cambria"/>
      <w:color w:val="666666"/>
      <w:kern w:val="28"/>
      <w:sz w:val="80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rsid w:val="003E79E5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DataZnak">
    <w:name w:val="Data Znak"/>
    <w:link w:val="Data"/>
    <w:uiPriority w:val="99"/>
    <w:semiHidden/>
    <w:rsid w:val="003E79E5"/>
    <w:rPr>
      <w:color w:val="000000"/>
      <w:sz w:val="20"/>
      <w:szCs w:val="20"/>
    </w:rPr>
  </w:style>
  <w:style w:type="character" w:styleId="Tekstzastpczy">
    <w:name w:val="Placeholder Text"/>
    <w:uiPriority w:val="99"/>
    <w:rsid w:val="003E79E5"/>
    <w:rPr>
      <w:color w:val="808080"/>
    </w:rPr>
  </w:style>
  <w:style w:type="paragraph" w:styleId="Podpis">
    <w:name w:val="Signature"/>
    <w:basedOn w:val="Normalny"/>
    <w:link w:val="PodpisZnak"/>
    <w:uiPriority w:val="99"/>
    <w:rsid w:val="003E79E5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PodpisZnak">
    <w:name w:val="Podpis Znak"/>
    <w:link w:val="Podpis"/>
    <w:uiPriority w:val="99"/>
    <w:rsid w:val="003E79E5"/>
    <w:rPr>
      <w:color w:val="000000"/>
      <w:sz w:val="20"/>
      <w:szCs w:val="20"/>
    </w:rPr>
  </w:style>
  <w:style w:type="table" w:customStyle="1" w:styleId="Styl6">
    <w:name w:val="Styl 6"/>
    <w:uiPriority w:val="99"/>
    <w:rsid w:val="003E79E5"/>
    <w:rPr>
      <w:rFonts w:eastAsia="Times New Roman" w:cs="Calibri"/>
      <w:color w:val="000000"/>
    </w:rPr>
    <w:tblPr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</w:style>
  <w:style w:type="paragraph" w:customStyle="1" w:styleId="Tekstdaty">
    <w:name w:val="Tekst daty"/>
    <w:basedOn w:val="Normalny"/>
    <w:uiPriority w:val="99"/>
    <w:rsid w:val="003E79E5"/>
    <w:pPr>
      <w:spacing w:before="720" w:line="264" w:lineRule="auto"/>
    </w:pPr>
    <w:rPr>
      <w:sz w:val="21"/>
      <w:szCs w:val="21"/>
      <w:lang w:eastAsia="pl-PL"/>
    </w:rPr>
  </w:style>
  <w:style w:type="character" w:customStyle="1" w:styleId="BezodstpwZnak">
    <w:name w:val="Bez odstępów Znak"/>
    <w:link w:val="Bezodstpw"/>
    <w:uiPriority w:val="99"/>
    <w:rsid w:val="003E79E5"/>
    <w:rPr>
      <w:sz w:val="22"/>
      <w:szCs w:val="22"/>
    </w:rPr>
  </w:style>
  <w:style w:type="paragraph" w:styleId="Akapitzlist">
    <w:name w:val="List Paragraph"/>
    <w:basedOn w:val="Normalny"/>
    <w:uiPriority w:val="99"/>
    <w:qFormat/>
    <w:rsid w:val="003E79E5"/>
    <w:pPr>
      <w:spacing w:line="240" w:lineRule="auto"/>
      <w:ind w:left="720" w:hanging="288"/>
    </w:pPr>
    <w:rPr>
      <w:color w:val="666666"/>
      <w:sz w:val="21"/>
      <w:szCs w:val="21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3E79E5"/>
    <w:pPr>
      <w:spacing w:before="480" w:line="264" w:lineRule="auto"/>
      <w:outlineLvl w:val="9"/>
    </w:pPr>
    <w:rPr>
      <w:b/>
      <w:bCs/>
      <w:sz w:val="28"/>
      <w:szCs w:val="28"/>
    </w:rPr>
  </w:style>
  <w:style w:type="paragraph" w:customStyle="1" w:styleId="Imiinazwisko">
    <w:name w:val="Imię i nazwisko"/>
    <w:basedOn w:val="Tytu"/>
    <w:uiPriority w:val="99"/>
    <w:rsid w:val="003E79E5"/>
    <w:rPr>
      <w:b/>
      <w:bCs/>
      <w:sz w:val="28"/>
      <w:szCs w:val="28"/>
    </w:rPr>
  </w:style>
  <w:style w:type="character" w:customStyle="1" w:styleId="Adresodbiorcyznak">
    <w:name w:val="Adres odbiorcy (znak)"/>
    <w:link w:val="Adresodbiorcy"/>
    <w:uiPriority w:val="99"/>
    <w:rsid w:val="003E79E5"/>
    <w:rPr>
      <w:color w:val="000000"/>
      <w:sz w:val="21"/>
      <w:szCs w:val="21"/>
    </w:rPr>
  </w:style>
  <w:style w:type="table" w:styleId="Jasnalistaakcent6">
    <w:name w:val="Light List Accent 6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99"/>
    <w:rsid w:val="00AD0E2A"/>
    <w:rPr>
      <w:rFonts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99"/>
    <w:rsid w:val="00AD0E2A"/>
    <w:rPr>
      <w:rFonts w:cs="Calibri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99"/>
    <w:rsid w:val="002411EC"/>
    <w:rPr>
      <w:rFonts w:cs="Calibri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99"/>
    <w:rsid w:val="00D464CB"/>
    <w:rPr>
      <w:rFonts w:cs="Calibri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Jasnasiatkaakcent4">
    <w:name w:val="Light Grid Accent 4"/>
    <w:basedOn w:val="Standardowy"/>
    <w:uiPriority w:val="62"/>
    <w:rsid w:val="005A6E2F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/>
    <w:lsdException w:name="Colorful Grid Accent 5" w:semiHidden="0" w:uiPriority="73"/>
    <w:lsdException w:name="Light Shading Accent 6" w:semiHidden="0" w:uiPriority="60"/>
    <w:lsdException w:name="Light List Accent 6" w:semiHidden="0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E79E5"/>
    <w:pPr>
      <w:keepNext/>
      <w:keepLines/>
      <w:spacing w:before="360" w:after="0" w:line="240" w:lineRule="auto"/>
      <w:outlineLvl w:val="0"/>
    </w:pPr>
    <w:rPr>
      <w:rFonts w:ascii="Cambria" w:eastAsia="Times New Roman" w:hAnsi="Cambria" w:cs="Cambria"/>
      <w:color w:val="000000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E79E5"/>
    <w:pPr>
      <w:keepNext/>
      <w:keepLines/>
      <w:spacing w:before="120" w:after="0" w:line="240" w:lineRule="auto"/>
      <w:outlineLvl w:val="1"/>
    </w:pPr>
    <w:rPr>
      <w:rFonts w:ascii="Cambria" w:eastAsia="Times New Roman" w:hAnsi="Cambria" w:cs="Cambria"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E79E5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E79E5"/>
    <w:pPr>
      <w:keepNext/>
      <w:keepLines/>
      <w:spacing w:before="200" w:after="0" w:line="264" w:lineRule="auto"/>
      <w:outlineLvl w:val="3"/>
    </w:pPr>
    <w:rPr>
      <w:rFonts w:ascii="Cambria" w:eastAsia="Times New Roman" w:hAnsi="Cambria" w:cs="Cambria"/>
      <w:b/>
      <w:bCs/>
      <w:i/>
      <w:iCs/>
      <w:color w:val="00000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E79E5"/>
    <w:pPr>
      <w:keepNext/>
      <w:keepLines/>
      <w:spacing w:before="200" w:after="0" w:line="264" w:lineRule="auto"/>
      <w:outlineLvl w:val="4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E79E5"/>
    <w:pPr>
      <w:keepNext/>
      <w:keepLines/>
      <w:spacing w:before="200" w:after="0" w:line="264" w:lineRule="auto"/>
      <w:outlineLvl w:val="5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E79E5"/>
    <w:pPr>
      <w:keepNext/>
      <w:keepLines/>
      <w:spacing w:before="200" w:after="0" w:line="264" w:lineRule="auto"/>
      <w:outlineLvl w:val="6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E79E5"/>
    <w:pPr>
      <w:keepNext/>
      <w:keepLines/>
      <w:spacing w:before="200" w:after="0" w:line="264" w:lineRule="auto"/>
      <w:outlineLvl w:val="7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E79E5"/>
    <w:pPr>
      <w:keepNext/>
      <w:keepLines/>
      <w:spacing w:before="200" w:after="0" w:line="264" w:lineRule="auto"/>
      <w:outlineLvl w:val="8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3E79E5"/>
    <w:rPr>
      <w:rFonts w:ascii="Cambria" w:hAnsi="Cambria" w:cs="Cambria"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rsid w:val="003E79E5"/>
    <w:rPr>
      <w:rFonts w:ascii="Cambria" w:hAnsi="Cambria" w:cs="Cambria"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rsid w:val="003E79E5"/>
    <w:rPr>
      <w:rFonts w:eastAsia="Times New Roman"/>
      <w:b/>
      <w:bCs/>
      <w:color w:val="000000"/>
      <w:sz w:val="24"/>
      <w:szCs w:val="24"/>
    </w:rPr>
  </w:style>
  <w:style w:type="character" w:customStyle="1" w:styleId="Nagwek4Znak">
    <w:name w:val="Nagłówek 4 Znak"/>
    <w:link w:val="Nagwek4"/>
    <w:uiPriority w:val="99"/>
    <w:semiHidden/>
    <w:rsid w:val="003E79E5"/>
    <w:rPr>
      <w:rFonts w:ascii="Cambria" w:hAnsi="Cambria" w:cs="Cambria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9"/>
    <w:semiHidden/>
    <w:rsid w:val="003E79E5"/>
    <w:rPr>
      <w:rFonts w:ascii="Cambria" w:hAnsi="Cambria" w:cs="Cambria"/>
      <w:color w:val="000000"/>
    </w:rPr>
  </w:style>
  <w:style w:type="character" w:customStyle="1" w:styleId="Nagwek6Znak">
    <w:name w:val="Nagłówek 6 Znak"/>
    <w:link w:val="Nagwek6"/>
    <w:uiPriority w:val="99"/>
    <w:semiHidden/>
    <w:rsid w:val="003E79E5"/>
    <w:rPr>
      <w:rFonts w:ascii="Cambria" w:hAnsi="Cambria" w:cs="Cambria"/>
      <w:i/>
      <w:iCs/>
      <w:color w:val="000000"/>
    </w:rPr>
  </w:style>
  <w:style w:type="character" w:customStyle="1" w:styleId="Nagwek7Znak">
    <w:name w:val="Nagłówek 7 Znak"/>
    <w:link w:val="Nagwek7"/>
    <w:uiPriority w:val="99"/>
    <w:semiHidden/>
    <w:rsid w:val="003E79E5"/>
    <w:rPr>
      <w:rFonts w:ascii="Cambria" w:hAnsi="Cambria" w:cs="Cambria"/>
      <w:i/>
      <w:iCs/>
      <w:color w:val="000000"/>
    </w:rPr>
  </w:style>
  <w:style w:type="character" w:customStyle="1" w:styleId="Nagwek8Znak">
    <w:name w:val="Nagłówek 8 Znak"/>
    <w:link w:val="Nagwek8"/>
    <w:uiPriority w:val="99"/>
    <w:semiHidden/>
    <w:rsid w:val="003E79E5"/>
    <w:rPr>
      <w:rFonts w:ascii="Cambria" w:hAnsi="Cambria" w:cs="Cambria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9"/>
    <w:semiHidden/>
    <w:rsid w:val="003E79E5"/>
    <w:rPr>
      <w:rFonts w:ascii="Cambria" w:hAnsi="Cambria" w:cs="Cambria"/>
      <w:i/>
      <w:iCs/>
      <w:color w:val="000000"/>
      <w:sz w:val="20"/>
      <w:szCs w:val="20"/>
    </w:rPr>
  </w:style>
  <w:style w:type="character" w:styleId="Pogrubienie">
    <w:name w:val="Strong"/>
    <w:uiPriority w:val="99"/>
    <w:qFormat/>
    <w:rsid w:val="003E79E5"/>
    <w:rPr>
      <w:b/>
      <w:bCs/>
    </w:rPr>
  </w:style>
  <w:style w:type="character" w:styleId="Uwydatnienie">
    <w:name w:val="Emphasis"/>
    <w:uiPriority w:val="99"/>
    <w:qFormat/>
    <w:rsid w:val="003E79E5"/>
    <w:rPr>
      <w:i/>
      <w:iCs/>
      <w:color w:val="000000"/>
    </w:rPr>
  </w:style>
  <w:style w:type="character" w:customStyle="1" w:styleId="Odwoanieintensywneznak">
    <w:name w:val="Odwołanie intensywne (znak)"/>
    <w:uiPriority w:val="99"/>
    <w:rsid w:val="003E79E5"/>
    <w:rPr>
      <w:b/>
      <w:bCs/>
      <w:color w:val="000000"/>
      <w:sz w:val="20"/>
      <w:szCs w:val="20"/>
      <w:u w:val="single"/>
    </w:rPr>
  </w:style>
  <w:style w:type="character" w:customStyle="1" w:styleId="Odwoaniedelikatneznak">
    <w:name w:val="Odwołanie delikatne (znak)"/>
    <w:uiPriority w:val="99"/>
    <w:rsid w:val="003E79E5"/>
    <w:rPr>
      <w:color w:val="000000"/>
      <w:sz w:val="20"/>
      <w:szCs w:val="20"/>
      <w:u w:val="single"/>
    </w:rPr>
  </w:style>
  <w:style w:type="character" w:customStyle="1" w:styleId="Tytuksikiznak">
    <w:name w:val="Tytuł książki (znak)"/>
    <w:uiPriority w:val="99"/>
    <w:rsid w:val="003E79E5"/>
    <w:rPr>
      <w:rFonts w:ascii="Cambria" w:hAnsi="Cambria" w:cs="Cambria"/>
      <w:b/>
      <w:bCs/>
      <w:i/>
      <w:iCs/>
      <w:color w:val="000000"/>
      <w:sz w:val="20"/>
      <w:szCs w:val="20"/>
    </w:rPr>
  </w:style>
  <w:style w:type="character" w:customStyle="1" w:styleId="Wyrnienieintensywneznak">
    <w:name w:val="Wyróżnienie intensywne (znak)"/>
    <w:uiPriority w:val="99"/>
    <w:rsid w:val="003E79E5"/>
    <w:rPr>
      <w:b/>
      <w:bCs/>
      <w:i/>
      <w:iCs/>
      <w:color w:val="000000"/>
      <w:sz w:val="20"/>
      <w:szCs w:val="20"/>
    </w:rPr>
  </w:style>
  <w:style w:type="character" w:customStyle="1" w:styleId="Wyrnieniedelikatneznak">
    <w:name w:val="Wyróżnienie delikatne (znak)"/>
    <w:uiPriority w:val="99"/>
    <w:rsid w:val="003E79E5"/>
    <w:rPr>
      <w:i/>
      <w:iCs/>
      <w:color w:val="000000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3E79E5"/>
    <w:pPr>
      <w:spacing w:before="160" w:line="300" w:lineRule="auto"/>
      <w:ind w:left="144" w:right="144"/>
      <w:jc w:val="center"/>
    </w:pPr>
    <w:rPr>
      <w:rFonts w:ascii="Cambria" w:eastAsia="Times New Roman" w:hAnsi="Cambria" w:cs="Cambria"/>
      <w:i/>
      <w:iCs/>
      <w:color w:val="000000"/>
      <w:sz w:val="24"/>
      <w:szCs w:val="24"/>
      <w:lang w:eastAsia="pl-PL"/>
    </w:rPr>
  </w:style>
  <w:style w:type="character" w:customStyle="1" w:styleId="CytatZnak">
    <w:name w:val="Cytat Znak"/>
    <w:link w:val="Cytat"/>
    <w:uiPriority w:val="99"/>
    <w:rsid w:val="003E79E5"/>
    <w:rPr>
      <w:rFonts w:ascii="Cambria" w:hAnsi="Cambria" w:cs="Cambria"/>
      <w:i/>
      <w:iCs/>
      <w:color w:val="000000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3E79E5"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000000"/>
      <w:sz w:val="21"/>
      <w:szCs w:val="21"/>
      <w:lang w:eastAsia="pl-PL"/>
    </w:rPr>
  </w:style>
  <w:style w:type="character" w:customStyle="1" w:styleId="CytatintensywnyZnak">
    <w:name w:val="Cytat intensywny Znak"/>
    <w:link w:val="Cytatintensywny"/>
    <w:uiPriority w:val="99"/>
    <w:rsid w:val="003E79E5"/>
    <w:rPr>
      <w:rFonts w:eastAsia="Times New Roman"/>
      <w:b/>
      <w:bCs/>
      <w:i/>
      <w:iCs/>
      <w:color w:val="000000"/>
      <w:sz w:val="21"/>
      <w:szCs w:val="21"/>
      <w:shd w:val="clear" w:color="auto" w:fill="FF388C"/>
    </w:rPr>
  </w:style>
  <w:style w:type="table" w:styleId="Tabela-Siatka">
    <w:name w:val="Table Grid"/>
    <w:basedOn w:val="Standardowy"/>
    <w:uiPriority w:val="99"/>
    <w:rsid w:val="003E79E5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3E79E5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rsid w:val="003E79E5"/>
    <w:rPr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E79E5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rsid w:val="003E79E5"/>
    <w:rPr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3E79E5"/>
    <w:pPr>
      <w:spacing w:line="264" w:lineRule="auto"/>
    </w:pPr>
    <w:rPr>
      <w:rFonts w:ascii="Tahoma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3E79E5"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rsid w:val="003E79E5"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3E79E5"/>
    <w:rPr>
      <w:rFonts w:cs="Calibri"/>
      <w:sz w:val="22"/>
      <w:szCs w:val="22"/>
    </w:rPr>
  </w:style>
  <w:style w:type="paragraph" w:styleId="Tekstblokowy">
    <w:name w:val="Block Text"/>
    <w:aliases w:val="Cytat blokowy"/>
    <w:basedOn w:val="Normalny"/>
    <w:uiPriority w:val="99"/>
    <w:rsid w:val="003E79E5"/>
    <w:pPr>
      <w:pBdr>
        <w:top w:val="single" w:sz="2" w:space="10" w:color="FF87B9"/>
        <w:bottom w:val="single" w:sz="24" w:space="10" w:color="FF87B9"/>
      </w:pBdr>
      <w:spacing w:after="280" w:line="240" w:lineRule="auto"/>
      <w:ind w:left="1440" w:right="1440"/>
      <w:jc w:val="both"/>
    </w:pPr>
    <w:rPr>
      <w:rFonts w:eastAsia="Times New Roman"/>
      <w:color w:val="FFFFFF"/>
      <w:sz w:val="28"/>
      <w:szCs w:val="28"/>
      <w:lang w:eastAsia="pl-PL"/>
    </w:rPr>
  </w:style>
  <w:style w:type="paragraph" w:styleId="Listapunktowana">
    <w:name w:val="List Bullet"/>
    <w:basedOn w:val="Normalny"/>
    <w:autoRedefine/>
    <w:uiPriority w:val="99"/>
    <w:rsid w:val="003E79E5"/>
    <w:pPr>
      <w:numPr>
        <w:numId w:val="6"/>
      </w:numPr>
      <w:spacing w:after="0" w:line="264" w:lineRule="auto"/>
    </w:pPr>
    <w:rPr>
      <w:sz w:val="21"/>
      <w:szCs w:val="21"/>
      <w:lang w:eastAsia="pl-PL"/>
    </w:rPr>
  </w:style>
  <w:style w:type="paragraph" w:styleId="Listapunktowana2">
    <w:name w:val="List Bullet 2"/>
    <w:basedOn w:val="Normalny"/>
    <w:autoRedefine/>
    <w:uiPriority w:val="99"/>
    <w:rsid w:val="003E79E5"/>
    <w:pPr>
      <w:numPr>
        <w:numId w:val="7"/>
      </w:numPr>
      <w:spacing w:after="0" w:line="264" w:lineRule="auto"/>
    </w:pPr>
    <w:rPr>
      <w:sz w:val="21"/>
      <w:szCs w:val="21"/>
      <w:lang w:eastAsia="pl-PL"/>
    </w:rPr>
  </w:style>
  <w:style w:type="paragraph" w:styleId="Listapunktowana3">
    <w:name w:val="List Bullet 3"/>
    <w:basedOn w:val="Normalny"/>
    <w:autoRedefine/>
    <w:uiPriority w:val="99"/>
    <w:rsid w:val="003E79E5"/>
    <w:pPr>
      <w:numPr>
        <w:numId w:val="8"/>
      </w:numPr>
      <w:spacing w:after="0" w:line="264" w:lineRule="auto"/>
    </w:pPr>
    <w:rPr>
      <w:sz w:val="21"/>
      <w:szCs w:val="21"/>
      <w:lang w:eastAsia="pl-PL"/>
    </w:rPr>
  </w:style>
  <w:style w:type="paragraph" w:styleId="Listapunktowana4">
    <w:name w:val="List Bullet 4"/>
    <w:basedOn w:val="Normalny"/>
    <w:autoRedefine/>
    <w:uiPriority w:val="99"/>
    <w:rsid w:val="003E79E5"/>
    <w:pPr>
      <w:numPr>
        <w:numId w:val="9"/>
      </w:numPr>
      <w:spacing w:after="0" w:line="264" w:lineRule="auto"/>
    </w:pPr>
    <w:rPr>
      <w:sz w:val="21"/>
      <w:szCs w:val="21"/>
      <w:lang w:eastAsia="pl-PL"/>
    </w:rPr>
  </w:style>
  <w:style w:type="paragraph" w:styleId="Listapunktowana5">
    <w:name w:val="List Bullet 5"/>
    <w:basedOn w:val="Normalny"/>
    <w:autoRedefine/>
    <w:uiPriority w:val="99"/>
    <w:rsid w:val="003E79E5"/>
    <w:pPr>
      <w:numPr>
        <w:numId w:val="10"/>
      </w:numPr>
      <w:spacing w:after="0" w:line="264" w:lineRule="auto"/>
    </w:pPr>
    <w:rPr>
      <w:sz w:val="21"/>
      <w:szCs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szCs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216"/>
    </w:pPr>
    <w:rPr>
      <w:smallCaps/>
      <w:sz w:val="21"/>
      <w:szCs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446"/>
    </w:pPr>
    <w:rPr>
      <w:smallCaps/>
      <w:sz w:val="21"/>
      <w:szCs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662"/>
    </w:pPr>
    <w:rPr>
      <w:smallCaps/>
      <w:sz w:val="21"/>
      <w:szCs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878"/>
    </w:pPr>
    <w:rPr>
      <w:smallCaps/>
      <w:sz w:val="21"/>
      <w:szCs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094"/>
    </w:pPr>
    <w:rPr>
      <w:smallCaps/>
      <w:sz w:val="21"/>
      <w:szCs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325"/>
    </w:pPr>
    <w:rPr>
      <w:smallCaps/>
      <w:sz w:val="21"/>
      <w:szCs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540"/>
    </w:pPr>
    <w:rPr>
      <w:smallCaps/>
      <w:sz w:val="21"/>
      <w:szCs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760"/>
    </w:pPr>
    <w:rPr>
      <w:smallCaps/>
      <w:sz w:val="21"/>
      <w:szCs w:val="21"/>
      <w:lang w:eastAsia="pl-PL"/>
    </w:rPr>
  </w:style>
  <w:style w:type="character" w:styleId="Hipercze">
    <w:name w:val="Hyperlink"/>
    <w:uiPriority w:val="99"/>
    <w:semiHidden/>
    <w:rsid w:val="003E79E5"/>
    <w:rPr>
      <w:color w:val="000000"/>
      <w:u w:val="single"/>
    </w:rPr>
  </w:style>
  <w:style w:type="character" w:styleId="Tytuksiki">
    <w:name w:val="Book Title"/>
    <w:uiPriority w:val="99"/>
    <w:qFormat/>
    <w:rsid w:val="003E79E5"/>
    <w:rPr>
      <w:b/>
      <w:bCs/>
      <w:smallCaps/>
      <w:spacing w:val="10"/>
    </w:rPr>
  </w:style>
  <w:style w:type="character" w:styleId="Wyrnienieintensywne">
    <w:name w:val="Intense Emphasis"/>
    <w:uiPriority w:val="99"/>
    <w:qFormat/>
    <w:rsid w:val="003E79E5"/>
    <w:rPr>
      <w:b/>
      <w:bCs/>
      <w:i/>
      <w:iCs/>
      <w:color w:val="000000"/>
    </w:rPr>
  </w:style>
  <w:style w:type="character" w:styleId="Odwoanieintensywne">
    <w:name w:val="Intense Reference"/>
    <w:uiPriority w:val="99"/>
    <w:qFormat/>
    <w:rsid w:val="003E79E5"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99"/>
    <w:qFormat/>
    <w:rsid w:val="003E79E5"/>
    <w:rPr>
      <w:i/>
      <w:iCs/>
      <w:color w:val="000000"/>
    </w:rPr>
  </w:style>
  <w:style w:type="character" w:styleId="Odwoaniedelikatne">
    <w:name w:val="Subtle Reference"/>
    <w:uiPriority w:val="99"/>
    <w:qFormat/>
    <w:rsid w:val="003E79E5"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99"/>
    <w:rsid w:val="003E79E5"/>
    <w:pPr>
      <w:spacing w:before="480" w:after="960" w:line="264" w:lineRule="auto"/>
    </w:pPr>
    <w:rPr>
      <w:b/>
      <w:bCs/>
      <w:color w:val="000000"/>
      <w:sz w:val="21"/>
      <w:szCs w:val="21"/>
      <w:lang w:eastAsia="pl-PL"/>
    </w:rPr>
  </w:style>
  <w:style w:type="character" w:customStyle="1" w:styleId="ZwrotpoegnalnyZnak">
    <w:name w:val="Zwrot pożegnalny Znak"/>
    <w:link w:val="Zwrotpoegnalny"/>
    <w:uiPriority w:val="99"/>
    <w:rsid w:val="003E79E5"/>
    <w:rPr>
      <w:b/>
      <w:bCs/>
      <w:color w:val="000000"/>
      <w:sz w:val="21"/>
      <w:szCs w:val="21"/>
    </w:rPr>
  </w:style>
  <w:style w:type="paragraph" w:customStyle="1" w:styleId="Adresodbiorcy">
    <w:name w:val="Adres odbiorcy"/>
    <w:basedOn w:val="Bezodstpw"/>
    <w:link w:val="Adresodbiorcyznak"/>
    <w:uiPriority w:val="99"/>
    <w:rsid w:val="003E79E5"/>
    <w:pPr>
      <w:spacing w:after="360"/>
    </w:pPr>
    <w:rPr>
      <w:color w:val="000000"/>
      <w:sz w:val="21"/>
      <w:szCs w:val="21"/>
    </w:rPr>
  </w:style>
  <w:style w:type="paragraph" w:styleId="Zwrotgrzecznociowy">
    <w:name w:val="Salutation"/>
    <w:basedOn w:val="Bezodstpw"/>
    <w:next w:val="Normalny"/>
    <w:link w:val="ZwrotgrzecznociowyZnak"/>
    <w:uiPriority w:val="99"/>
    <w:rsid w:val="003E79E5"/>
    <w:pPr>
      <w:spacing w:before="480" w:after="320"/>
    </w:pPr>
    <w:rPr>
      <w:b/>
      <w:bCs/>
      <w:color w:val="000000"/>
      <w:sz w:val="21"/>
      <w:szCs w:val="21"/>
    </w:rPr>
  </w:style>
  <w:style w:type="character" w:customStyle="1" w:styleId="ZwrotgrzecznociowyZnak">
    <w:name w:val="Zwrot grzecznościowy Znak"/>
    <w:link w:val="Zwrotgrzecznociowy"/>
    <w:uiPriority w:val="99"/>
    <w:rsid w:val="003E79E5"/>
    <w:rPr>
      <w:b/>
      <w:bCs/>
      <w:color w:val="000000"/>
      <w:sz w:val="21"/>
      <w:szCs w:val="21"/>
    </w:rPr>
  </w:style>
  <w:style w:type="paragraph" w:customStyle="1" w:styleId="Adresnadawcy">
    <w:name w:val="Adres nadawcy"/>
    <w:basedOn w:val="Bezodstpw"/>
    <w:uiPriority w:val="99"/>
    <w:rsid w:val="003E79E5"/>
    <w:pPr>
      <w:spacing w:after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3E79E5"/>
    <w:pPr>
      <w:numPr>
        <w:ilvl w:val="1"/>
      </w:numPr>
      <w:spacing w:line="264" w:lineRule="auto"/>
    </w:pPr>
    <w:rPr>
      <w:rFonts w:eastAsia="Times New Roman"/>
      <w:color w:val="000000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99"/>
    <w:rsid w:val="003E79E5"/>
    <w:rPr>
      <w:rFonts w:eastAsia="Times New Roman"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99"/>
    <w:qFormat/>
    <w:rsid w:val="008D3515"/>
    <w:pPr>
      <w:spacing w:after="0" w:line="240" w:lineRule="auto"/>
    </w:pPr>
    <w:rPr>
      <w:rFonts w:ascii="Cambria" w:eastAsia="Times New Roman" w:hAnsi="Cambria" w:cs="Cambria"/>
      <w:color w:val="666666"/>
      <w:kern w:val="28"/>
      <w:sz w:val="72"/>
      <w:szCs w:val="72"/>
      <w:lang w:eastAsia="pl-PL"/>
    </w:rPr>
  </w:style>
  <w:style w:type="character" w:customStyle="1" w:styleId="TytuZnak">
    <w:name w:val="Tytuł Znak"/>
    <w:link w:val="Tytu"/>
    <w:uiPriority w:val="99"/>
    <w:rsid w:val="008D3515"/>
    <w:rPr>
      <w:rFonts w:ascii="Cambria" w:hAnsi="Cambria" w:cs="Cambria"/>
      <w:color w:val="666666"/>
      <w:kern w:val="28"/>
      <w:sz w:val="80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rsid w:val="003E79E5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DataZnak">
    <w:name w:val="Data Znak"/>
    <w:link w:val="Data"/>
    <w:uiPriority w:val="99"/>
    <w:semiHidden/>
    <w:rsid w:val="003E79E5"/>
    <w:rPr>
      <w:color w:val="000000"/>
      <w:sz w:val="20"/>
      <w:szCs w:val="20"/>
    </w:rPr>
  </w:style>
  <w:style w:type="character" w:styleId="Tekstzastpczy">
    <w:name w:val="Placeholder Text"/>
    <w:uiPriority w:val="99"/>
    <w:rsid w:val="003E79E5"/>
    <w:rPr>
      <w:color w:val="808080"/>
    </w:rPr>
  </w:style>
  <w:style w:type="paragraph" w:styleId="Podpis">
    <w:name w:val="Signature"/>
    <w:basedOn w:val="Normalny"/>
    <w:link w:val="PodpisZnak"/>
    <w:uiPriority w:val="99"/>
    <w:rsid w:val="003E79E5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PodpisZnak">
    <w:name w:val="Podpis Znak"/>
    <w:link w:val="Podpis"/>
    <w:uiPriority w:val="99"/>
    <w:rsid w:val="003E79E5"/>
    <w:rPr>
      <w:color w:val="000000"/>
      <w:sz w:val="20"/>
      <w:szCs w:val="20"/>
    </w:rPr>
  </w:style>
  <w:style w:type="table" w:customStyle="1" w:styleId="Styl6">
    <w:name w:val="Styl 6"/>
    <w:uiPriority w:val="99"/>
    <w:rsid w:val="003E79E5"/>
    <w:rPr>
      <w:rFonts w:eastAsia="Times New Roman" w:cs="Calibri"/>
      <w:color w:val="000000"/>
    </w:rPr>
    <w:tblPr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</w:style>
  <w:style w:type="paragraph" w:customStyle="1" w:styleId="Tekstdaty">
    <w:name w:val="Tekst daty"/>
    <w:basedOn w:val="Normalny"/>
    <w:uiPriority w:val="99"/>
    <w:rsid w:val="003E79E5"/>
    <w:pPr>
      <w:spacing w:before="720" w:line="264" w:lineRule="auto"/>
    </w:pPr>
    <w:rPr>
      <w:sz w:val="21"/>
      <w:szCs w:val="21"/>
      <w:lang w:eastAsia="pl-PL"/>
    </w:rPr>
  </w:style>
  <w:style w:type="character" w:customStyle="1" w:styleId="BezodstpwZnak">
    <w:name w:val="Bez odstępów Znak"/>
    <w:link w:val="Bezodstpw"/>
    <w:uiPriority w:val="99"/>
    <w:rsid w:val="003E79E5"/>
    <w:rPr>
      <w:sz w:val="22"/>
      <w:szCs w:val="22"/>
    </w:rPr>
  </w:style>
  <w:style w:type="paragraph" w:styleId="Akapitzlist">
    <w:name w:val="List Paragraph"/>
    <w:basedOn w:val="Normalny"/>
    <w:uiPriority w:val="99"/>
    <w:qFormat/>
    <w:rsid w:val="003E79E5"/>
    <w:pPr>
      <w:spacing w:line="240" w:lineRule="auto"/>
      <w:ind w:left="720" w:hanging="288"/>
    </w:pPr>
    <w:rPr>
      <w:color w:val="666666"/>
      <w:sz w:val="21"/>
      <w:szCs w:val="21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3E79E5"/>
    <w:pPr>
      <w:spacing w:before="480" w:line="264" w:lineRule="auto"/>
      <w:outlineLvl w:val="9"/>
    </w:pPr>
    <w:rPr>
      <w:b/>
      <w:bCs/>
      <w:sz w:val="28"/>
      <w:szCs w:val="28"/>
    </w:rPr>
  </w:style>
  <w:style w:type="paragraph" w:customStyle="1" w:styleId="Imiinazwisko">
    <w:name w:val="Imię i nazwisko"/>
    <w:basedOn w:val="Tytu"/>
    <w:uiPriority w:val="99"/>
    <w:rsid w:val="003E79E5"/>
    <w:rPr>
      <w:b/>
      <w:bCs/>
      <w:sz w:val="28"/>
      <w:szCs w:val="28"/>
    </w:rPr>
  </w:style>
  <w:style w:type="character" w:customStyle="1" w:styleId="Adresodbiorcyznak">
    <w:name w:val="Adres odbiorcy (znak)"/>
    <w:link w:val="Adresodbiorcy"/>
    <w:uiPriority w:val="99"/>
    <w:rsid w:val="003E79E5"/>
    <w:rPr>
      <w:color w:val="000000"/>
      <w:sz w:val="21"/>
      <w:szCs w:val="21"/>
    </w:rPr>
  </w:style>
  <w:style w:type="table" w:styleId="Jasnalistaakcent6">
    <w:name w:val="Light List Accent 6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99"/>
    <w:rsid w:val="00AD0E2A"/>
    <w:rPr>
      <w:rFonts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99"/>
    <w:rsid w:val="00AD0E2A"/>
    <w:rPr>
      <w:rFonts w:cs="Calibri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99"/>
    <w:rsid w:val="002411EC"/>
    <w:rPr>
      <w:rFonts w:cs="Calibri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99"/>
    <w:rsid w:val="00D464CB"/>
    <w:rPr>
      <w:rFonts w:cs="Calibri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Jasnasiatkaakcent4">
    <w:name w:val="Light Grid Accent 4"/>
    <w:basedOn w:val="Standardowy"/>
    <w:uiPriority w:val="62"/>
    <w:rsid w:val="005A6E2F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552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5523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0C8DCF-780F-44D3-AEBB-E530F14E3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41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>UDT</Company>
  <LinksUpToDate>false</LinksUpToDate>
  <CharactersWithSpaces>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Liczby i cyfry. Klasa 4</dc:subject>
  <dc:creator>Ania</dc:creator>
  <cp:keywords>Rozwiązanie równania, liczba spełniająca równanie</cp:keywords>
  <cp:lastModifiedBy>Ania</cp:lastModifiedBy>
  <cp:revision>3</cp:revision>
  <cp:lastPrinted>2013-08-27T22:34:00Z</cp:lastPrinted>
  <dcterms:created xsi:type="dcterms:W3CDTF">2013-08-27T22:22:00Z</dcterms:created>
  <dcterms:modified xsi:type="dcterms:W3CDTF">2013-08-27T22:34:00Z</dcterms:modified>
</cp:coreProperties>
</file>